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86B1B">
      <w:pPr>
        <w:spacing w:before="0" w:after="0" w:line="408" w:lineRule="auto"/>
        <w:ind w:left="120"/>
        <w:jc w:val="center"/>
      </w:pPr>
      <w:bookmarkStart w:id="0" w:name="block-55323994"/>
      <w:r>
        <w:rPr>
          <w:rFonts w:ascii="Times New Roman" w:hAnsi="Times New Roman"/>
          <w:b/>
          <w:i w:val="0"/>
          <w:color w:val="000000"/>
          <w:sz w:val="28"/>
        </w:rPr>
        <w:t>МИНИСТЕРСТВО ПРОСВЕЩЕНИЯ РОССИЙСКОЙ ФЕДЕРАЦИИ</w:t>
      </w:r>
    </w:p>
    <w:p w14:paraId="31C84721">
      <w:pPr>
        <w:spacing w:before="0" w:after="0" w:line="408" w:lineRule="auto"/>
        <w:ind w:left="120"/>
        <w:jc w:val="center"/>
        <w:rPr>
          <w:rFonts w:ascii="Times New Roman" w:hAnsi="Times New Roman"/>
          <w:b/>
          <w:i w:val="0"/>
          <w:color w:val="000000"/>
          <w:sz w:val="28"/>
        </w:rPr>
      </w:pPr>
      <w:bookmarkStart w:id="1" w:name="099227ef-7029-4079-ae60-1c1e725042d4"/>
      <w:r>
        <w:rPr>
          <w:rFonts w:ascii="Times New Roman" w:hAnsi="Times New Roman"/>
          <w:b/>
          <w:i w:val="0"/>
          <w:color w:val="000000"/>
          <w:sz w:val="28"/>
        </w:rPr>
        <w:t xml:space="preserve">Министерство  образования Ростовской области </w:t>
      </w:r>
    </w:p>
    <w:p w14:paraId="3424E1EB">
      <w:pPr>
        <w:spacing w:before="0" w:after="0" w:line="408" w:lineRule="auto"/>
        <w:ind w:left="120"/>
        <w:jc w:val="center"/>
      </w:pPr>
      <w:r>
        <w:rPr>
          <w:rFonts w:ascii="Times New Roman" w:hAnsi="Times New Roman"/>
          <w:b/>
          <w:i w:val="0"/>
          <w:color w:val="000000"/>
          <w:sz w:val="28"/>
        </w:rPr>
        <w:t xml:space="preserve">Отдел образования Администрации Егорлыкского района </w:t>
      </w:r>
      <w:bookmarkEnd w:id="1"/>
    </w:p>
    <w:p w14:paraId="044476BA">
      <w:pPr>
        <w:spacing w:before="0" w:after="0" w:line="408" w:lineRule="auto"/>
        <w:ind w:left="120"/>
        <w:jc w:val="center"/>
      </w:pPr>
    </w:p>
    <w:p w14:paraId="52F6859C">
      <w:pPr>
        <w:spacing w:before="0" w:after="0" w:line="408" w:lineRule="auto"/>
        <w:ind w:left="120"/>
        <w:jc w:val="center"/>
      </w:pPr>
      <w:r>
        <w:rPr>
          <w:rFonts w:ascii="Times New Roman" w:hAnsi="Times New Roman"/>
          <w:b/>
          <w:i w:val="0"/>
          <w:color w:val="000000"/>
          <w:sz w:val="28"/>
        </w:rPr>
        <w:t>МБОУ ВСОШ № 9 им. В. И. Сагайды</w:t>
      </w:r>
    </w:p>
    <w:p w14:paraId="644BBABD">
      <w:pPr>
        <w:spacing w:before="0" w:after="0"/>
        <w:ind w:left="120"/>
        <w:jc w:val="left"/>
      </w:pPr>
    </w:p>
    <w:p w14:paraId="6ED25B0A">
      <w:pPr>
        <w:spacing w:before="0" w:after="0"/>
        <w:ind w:left="120"/>
        <w:jc w:val="left"/>
      </w:pPr>
    </w:p>
    <w:p w14:paraId="7787B205">
      <w:pPr>
        <w:spacing w:before="0" w:after="0"/>
        <w:ind w:left="120"/>
        <w:jc w:val="left"/>
      </w:pPr>
    </w:p>
    <w:p w14:paraId="6E66ECFC">
      <w:pPr>
        <w:spacing w:before="0" w:after="0"/>
        <w:ind w:left="120"/>
        <w:jc w:val="left"/>
      </w:pPr>
    </w:p>
    <w:tbl>
      <w:tblPr>
        <w:tblStyle w:val="7"/>
        <w:tblW w:w="0" w:type="auto"/>
        <w:tblInd w:w="10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96"/>
        <w:gridCol w:w="3115"/>
        <w:gridCol w:w="3115"/>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98"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МО</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Ященко Н.Д.</w:t>
            </w:r>
          </w:p>
          <w:p w14:paraId="76A96C04">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w:t>
            </w:r>
            <w:r>
              <w:rPr>
                <w:rFonts w:hint="default" w:ascii="Times New Roman" w:hAnsi="Times New Roman" w:eastAsia="Times New Roman"/>
                <w:color w:val="000000"/>
                <w:sz w:val="24"/>
                <w:szCs w:val="24"/>
                <w:lang w:val="ru-RU"/>
              </w:rPr>
              <w:t>.№ ____</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_____.</w:t>
            </w:r>
            <w:r>
              <w:rPr>
                <w:rFonts w:ascii="Times New Roman" w:hAnsi="Times New Roman" w:eastAsia="Times New Roman"/>
                <w:color w:val="000000"/>
                <w:sz w:val="24"/>
                <w:szCs w:val="24"/>
                <w:lang w:val="ru-RU"/>
              </w:rPr>
              <w:t xml:space="preserve"> 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2025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Ищенко С.В.</w:t>
            </w:r>
          </w:p>
          <w:p w14:paraId="30BDDCDE">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w:t>
            </w:r>
            <w:r>
              <w:rPr>
                <w:rFonts w:hint="default" w:ascii="Times New Roman" w:hAnsi="Times New Roman" w:eastAsia="Times New Roman"/>
                <w:color w:val="000000"/>
                <w:sz w:val="24"/>
                <w:szCs w:val="24"/>
                <w:lang w:val="ru-RU"/>
              </w:rPr>
              <w:t>.№ ___</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от </w:t>
            </w:r>
            <w:r>
              <w:rPr>
                <w:rFonts w:hint="default" w:ascii="Times New Roman" w:hAnsi="Times New Roman" w:eastAsia="Times New Roman"/>
                <w:color w:val="000000"/>
                <w:sz w:val="24"/>
                <w:szCs w:val="24"/>
                <w:lang w:val="ru-RU"/>
              </w:rPr>
              <w:t>____.</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2025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ОУ</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Красильникова С.Ю.</w:t>
            </w:r>
          </w:p>
          <w:p w14:paraId="6EEB1C0D">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w:t>
            </w:r>
            <w:r>
              <w:rPr>
                <w:rFonts w:hint="default" w:ascii="Times New Roman" w:hAnsi="Times New Roman" w:eastAsia="Times New Roman"/>
                <w:color w:val="000000"/>
                <w:sz w:val="24"/>
                <w:szCs w:val="24"/>
                <w:lang w:val="ru-RU"/>
              </w:rPr>
              <w:t>.№ ___</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____.</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2025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2CA27DAD">
      <w:pPr>
        <w:spacing w:before="0" w:after="0"/>
        <w:ind w:left="120"/>
        <w:jc w:val="left"/>
      </w:pPr>
    </w:p>
    <w:p w14:paraId="366918B2">
      <w:pPr>
        <w:spacing w:before="0" w:after="0"/>
        <w:ind w:left="120"/>
        <w:jc w:val="left"/>
      </w:pPr>
    </w:p>
    <w:p w14:paraId="3FACC75D">
      <w:pPr>
        <w:spacing w:before="0" w:after="0"/>
        <w:ind w:left="120"/>
        <w:jc w:val="left"/>
      </w:pPr>
    </w:p>
    <w:p w14:paraId="4AB1A05D">
      <w:pPr>
        <w:spacing w:before="0" w:after="0"/>
        <w:ind w:left="120"/>
        <w:jc w:val="left"/>
      </w:pPr>
    </w:p>
    <w:p w14:paraId="683B1F26">
      <w:pPr>
        <w:spacing w:before="0" w:after="0"/>
        <w:ind w:left="120"/>
        <w:jc w:val="left"/>
      </w:pPr>
    </w:p>
    <w:p w14:paraId="4665083F">
      <w:pPr>
        <w:spacing w:before="0" w:after="0" w:line="408" w:lineRule="auto"/>
        <w:ind w:left="120"/>
        <w:jc w:val="center"/>
      </w:pPr>
      <w:r>
        <w:rPr>
          <w:rFonts w:ascii="Times New Roman" w:hAnsi="Times New Roman"/>
          <w:b/>
          <w:i w:val="0"/>
          <w:color w:val="000000"/>
          <w:sz w:val="28"/>
        </w:rPr>
        <w:t>РАБОЧАЯ ПРОГРАММА</w:t>
      </w:r>
    </w:p>
    <w:p w14:paraId="10A55E6D">
      <w:pPr>
        <w:spacing w:before="0" w:after="0" w:line="408" w:lineRule="auto"/>
        <w:ind w:left="120"/>
        <w:jc w:val="center"/>
      </w:pPr>
      <w:r>
        <w:rPr>
          <w:rFonts w:ascii="Times New Roman" w:hAnsi="Times New Roman"/>
          <w:b w:val="0"/>
          <w:i w:val="0"/>
          <w:color w:val="000000"/>
          <w:sz w:val="28"/>
        </w:rPr>
        <w:t>(ID 7148692)</w:t>
      </w:r>
    </w:p>
    <w:p w14:paraId="75F12357">
      <w:pPr>
        <w:spacing w:before="0" w:after="0"/>
        <w:ind w:left="120"/>
        <w:jc w:val="center"/>
      </w:pPr>
    </w:p>
    <w:p w14:paraId="2AF8DFAC">
      <w:pPr>
        <w:spacing w:before="0" w:after="0" w:line="408" w:lineRule="auto"/>
        <w:ind w:left="120"/>
        <w:jc w:val="center"/>
      </w:pPr>
      <w:r>
        <w:rPr>
          <w:rFonts w:ascii="Times New Roman" w:hAnsi="Times New Roman"/>
          <w:b/>
          <w:i w:val="0"/>
          <w:color w:val="000000"/>
          <w:sz w:val="28"/>
        </w:rPr>
        <w:t>учебного предмета «Геометрия. Базовый уровень»</w:t>
      </w:r>
    </w:p>
    <w:p w14:paraId="70F81DED">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6BEB1232">
      <w:pPr>
        <w:spacing w:before="0" w:after="0"/>
        <w:ind w:left="120"/>
        <w:jc w:val="center"/>
      </w:pPr>
    </w:p>
    <w:p w14:paraId="0D436396">
      <w:pPr>
        <w:spacing w:before="0" w:after="0"/>
        <w:ind w:left="120"/>
        <w:jc w:val="center"/>
      </w:pPr>
    </w:p>
    <w:p w14:paraId="2855B37D">
      <w:pPr>
        <w:spacing w:before="0" w:after="0"/>
        <w:ind w:left="120"/>
        <w:jc w:val="center"/>
      </w:pPr>
    </w:p>
    <w:p w14:paraId="27A35EC3">
      <w:pPr>
        <w:spacing w:before="0" w:after="0"/>
        <w:ind w:left="120"/>
        <w:jc w:val="center"/>
      </w:pPr>
    </w:p>
    <w:p w14:paraId="348272EF">
      <w:pPr>
        <w:spacing w:before="0" w:after="0"/>
        <w:ind w:left="120"/>
        <w:jc w:val="center"/>
      </w:pPr>
    </w:p>
    <w:p w14:paraId="62CF0A52">
      <w:pPr>
        <w:spacing w:before="0" w:after="0"/>
        <w:ind w:left="120"/>
        <w:jc w:val="center"/>
      </w:pPr>
    </w:p>
    <w:p w14:paraId="586B9F4A">
      <w:pPr>
        <w:spacing w:before="0" w:after="0"/>
        <w:jc w:val="both"/>
        <w:rPr>
          <w:rFonts w:hint="default"/>
          <w:lang w:val="en-US"/>
        </w:rPr>
      </w:pPr>
    </w:p>
    <w:p w14:paraId="5A15DF48">
      <w:pPr>
        <w:spacing w:before="0" w:after="0"/>
        <w:ind w:left="120"/>
        <w:jc w:val="center"/>
      </w:pPr>
    </w:p>
    <w:p w14:paraId="67F5C710">
      <w:pPr>
        <w:spacing w:before="0" w:after="0"/>
        <w:ind w:left="120"/>
        <w:jc w:val="center"/>
      </w:pPr>
      <w:bookmarkStart w:id="2" w:name="36d5ed29-4355-44c3-96c9-68a638030246"/>
      <w:r>
        <w:rPr>
          <w:rFonts w:ascii="Times New Roman" w:hAnsi="Times New Roman"/>
          <w:b/>
          <w:i w:val="0"/>
          <w:color w:val="000000"/>
          <w:sz w:val="28"/>
        </w:rPr>
        <w:t>х.Войнов</w:t>
      </w:r>
      <w:bookmarkEnd w:id="2"/>
      <w:r>
        <w:rPr>
          <w:rFonts w:ascii="Times New Roman" w:hAnsi="Times New Roman"/>
          <w:b/>
          <w:i w:val="0"/>
          <w:color w:val="000000"/>
          <w:sz w:val="28"/>
        </w:rPr>
        <w:t xml:space="preserve"> </w:t>
      </w:r>
      <w:bookmarkStart w:id="3" w:name="6f91944c-d6af-4ef1-8ebb-72a7d3f52a1b"/>
      <w:r>
        <w:rPr>
          <w:rFonts w:ascii="Times New Roman" w:hAnsi="Times New Roman"/>
          <w:b/>
          <w:i w:val="0"/>
          <w:color w:val="000000"/>
          <w:sz w:val="28"/>
        </w:rPr>
        <w:t>2025г</w:t>
      </w:r>
      <w:bookmarkEnd w:id="3"/>
    </w:p>
    <w:p w14:paraId="14C0587F">
      <w:pPr>
        <w:spacing w:before="0" w:after="0"/>
        <w:ind w:left="120"/>
        <w:jc w:val="left"/>
      </w:pPr>
    </w:p>
    <w:p w14:paraId="37E4C9D2">
      <w:pPr>
        <w:sectPr>
          <w:pgSz w:w="11906" w:h="16383"/>
          <w:pgMar w:top="1440" w:right="426" w:bottom="643" w:left="480" w:header="720" w:footer="720" w:gutter="0"/>
          <w:cols w:space="720" w:num="1"/>
        </w:sectPr>
      </w:pPr>
      <w:bookmarkStart w:id="4" w:name="block-55323994"/>
    </w:p>
    <w:bookmarkEnd w:id="0"/>
    <w:bookmarkEnd w:id="4"/>
    <w:p w14:paraId="46C913A8">
      <w:pPr>
        <w:spacing w:before="0" w:after="0" w:line="264" w:lineRule="auto"/>
        <w:ind w:left="120"/>
        <w:jc w:val="both"/>
      </w:pPr>
      <w:bookmarkStart w:id="5" w:name="block-55323993"/>
      <w:r>
        <w:rPr>
          <w:rFonts w:ascii="Times New Roman" w:hAnsi="Times New Roman"/>
          <w:b/>
          <w:i w:val="0"/>
          <w:color w:val="000000"/>
          <w:sz w:val="28"/>
        </w:rPr>
        <w:t>ПОЯСНИТЕЛЬНАЯ ЗАПИСКА</w:t>
      </w:r>
    </w:p>
    <w:p w14:paraId="5F0B1B4A">
      <w:pPr>
        <w:spacing w:before="0" w:after="0" w:line="264" w:lineRule="auto"/>
        <w:ind w:left="120"/>
        <w:jc w:val="both"/>
      </w:pPr>
    </w:p>
    <w:p w14:paraId="6581013C">
      <w:pPr>
        <w:spacing w:before="0" w:after="0" w:line="264" w:lineRule="auto"/>
        <w:ind w:firstLine="600"/>
        <w:jc w:val="both"/>
      </w:pPr>
      <w:r>
        <w:rPr>
          <w:rFonts w:ascii="Times New Roman" w:hAnsi="Times New Roman"/>
          <w:b w:val="0"/>
          <w:i w:val="0"/>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D267A86">
      <w:pPr>
        <w:spacing w:before="0" w:after="0" w:line="264" w:lineRule="auto"/>
        <w:ind w:left="120"/>
        <w:jc w:val="both"/>
      </w:pPr>
    </w:p>
    <w:p w14:paraId="6107D08C">
      <w:pPr>
        <w:spacing w:before="0" w:after="0" w:line="264" w:lineRule="auto"/>
        <w:ind w:left="120"/>
        <w:jc w:val="both"/>
      </w:pPr>
      <w:r>
        <w:rPr>
          <w:rFonts w:ascii="Times New Roman" w:hAnsi="Times New Roman"/>
          <w:b/>
          <w:i w:val="0"/>
          <w:color w:val="000000"/>
          <w:sz w:val="28"/>
        </w:rPr>
        <w:t>ЦЕЛИ ИЗУЧЕНИЯ УЧЕБНОГО КУРСА</w:t>
      </w:r>
    </w:p>
    <w:p w14:paraId="5FB1D579">
      <w:pPr>
        <w:spacing w:before="0" w:after="0" w:line="264" w:lineRule="auto"/>
        <w:ind w:left="120"/>
        <w:jc w:val="both"/>
      </w:pPr>
    </w:p>
    <w:p w14:paraId="1A66FBA1">
      <w:pPr>
        <w:spacing w:before="0" w:after="0" w:line="264" w:lineRule="auto"/>
        <w:ind w:firstLine="600"/>
        <w:jc w:val="both"/>
      </w:pPr>
      <w:r>
        <w:rPr>
          <w:rFonts w:ascii="Times New Roman" w:hAnsi="Times New Roman"/>
          <w:b w:val="0"/>
          <w:i w:val="0"/>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65B95BB3">
      <w:pPr>
        <w:spacing w:before="0" w:after="0" w:line="264" w:lineRule="auto"/>
        <w:ind w:firstLine="600"/>
        <w:jc w:val="both"/>
      </w:pPr>
      <w:r>
        <w:rPr>
          <w:rFonts w:ascii="Times New Roman" w:hAnsi="Times New Roman"/>
          <w:b w:val="0"/>
          <w:i w:val="0"/>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7266A5A8">
      <w:pPr>
        <w:spacing w:before="0" w:after="0" w:line="264" w:lineRule="auto"/>
        <w:ind w:firstLine="600"/>
        <w:jc w:val="both"/>
      </w:pPr>
      <w:r>
        <w:rPr>
          <w:rFonts w:ascii="Times New Roman" w:hAnsi="Times New Roman"/>
          <w:b w:val="0"/>
          <w:i w:val="0"/>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56267472">
      <w:pPr>
        <w:spacing w:before="0" w:after="0" w:line="264" w:lineRule="auto"/>
        <w:ind w:firstLine="600"/>
        <w:jc w:val="both"/>
      </w:pPr>
      <w:r>
        <w:rPr>
          <w:rFonts w:ascii="Times New Roman" w:hAnsi="Times New Roman"/>
          <w:b w:val="0"/>
          <w:i w:val="0"/>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5E77176D">
      <w:pPr>
        <w:spacing w:before="0" w:after="0" w:line="264" w:lineRule="auto"/>
        <w:ind w:firstLine="600"/>
        <w:jc w:val="both"/>
      </w:pPr>
      <w:r>
        <w:rPr>
          <w:rFonts w:ascii="Times New Roman" w:hAnsi="Times New Roman"/>
          <w:b w:val="0"/>
          <w:i w:val="0"/>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7C0E02A6">
      <w:pPr>
        <w:spacing w:before="0" w:after="0" w:line="264" w:lineRule="auto"/>
        <w:ind w:firstLine="600"/>
        <w:jc w:val="both"/>
      </w:pPr>
      <w:r>
        <w:rPr>
          <w:rFonts w:ascii="Times New Roman" w:hAnsi="Times New Roman"/>
          <w:b w:val="0"/>
          <w:i w:val="0"/>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D57CD94">
      <w:pPr>
        <w:spacing w:before="0" w:after="0" w:line="264" w:lineRule="auto"/>
        <w:ind w:firstLine="600"/>
        <w:jc w:val="both"/>
      </w:pPr>
      <w:r>
        <w:rPr>
          <w:rFonts w:ascii="Times New Roman" w:hAnsi="Times New Roman"/>
          <w:b w:val="0"/>
          <w:i w:val="0"/>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6089F973">
      <w:pPr>
        <w:numPr>
          <w:ilvl w:val="0"/>
          <w:numId w:val="1"/>
        </w:numPr>
        <w:spacing w:before="0" w:after="0" w:line="264" w:lineRule="auto"/>
        <w:jc w:val="both"/>
      </w:pPr>
      <w:r>
        <w:rPr>
          <w:rFonts w:ascii="Times New Roman" w:hAnsi="Times New Roman"/>
          <w:b w:val="0"/>
          <w:i w:val="0"/>
          <w:color w:val="000000"/>
          <w:sz w:val="28"/>
        </w:rPr>
        <w:t>формирование представления о геометрии как части мировой культуры и осознание её взаимосвязи с окружающим миром;</w:t>
      </w:r>
    </w:p>
    <w:p w14:paraId="1C07152E">
      <w:pPr>
        <w:numPr>
          <w:ilvl w:val="0"/>
          <w:numId w:val="1"/>
        </w:numPr>
        <w:spacing w:before="0" w:after="0" w:line="264" w:lineRule="auto"/>
        <w:jc w:val="both"/>
      </w:pPr>
      <w:r>
        <w:rPr>
          <w:rFonts w:ascii="Times New Roman" w:hAnsi="Times New Roman"/>
          <w:b w:val="0"/>
          <w:i w:val="0"/>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4BD9513D">
      <w:pPr>
        <w:numPr>
          <w:ilvl w:val="0"/>
          <w:numId w:val="1"/>
        </w:numPr>
        <w:spacing w:before="0" w:after="0" w:line="264" w:lineRule="auto"/>
        <w:jc w:val="both"/>
      </w:pPr>
      <w:r>
        <w:rPr>
          <w:rFonts w:ascii="Times New Roman" w:hAnsi="Times New Roman"/>
          <w:b w:val="0"/>
          <w:i w:val="0"/>
          <w:color w:val="000000"/>
          <w:sz w:val="28"/>
        </w:rPr>
        <w:t xml:space="preserve">формирование умения распознавать на чертежах, моделях и в реальном мире многогранники и тела вращения; </w:t>
      </w:r>
    </w:p>
    <w:p w14:paraId="771F7BFF">
      <w:pPr>
        <w:numPr>
          <w:ilvl w:val="0"/>
          <w:numId w:val="1"/>
        </w:numPr>
        <w:spacing w:before="0" w:after="0" w:line="264" w:lineRule="auto"/>
        <w:jc w:val="both"/>
      </w:pPr>
      <w:r>
        <w:rPr>
          <w:rFonts w:ascii="Times New Roman" w:hAnsi="Times New Roman"/>
          <w:b w:val="0"/>
          <w:i w:val="0"/>
          <w:color w:val="000000"/>
          <w:sz w:val="28"/>
        </w:rPr>
        <w:t xml:space="preserve">овладение методами решения задач на построения на изображениях пространственных фигур; </w:t>
      </w:r>
    </w:p>
    <w:p w14:paraId="03AF3F9D">
      <w:pPr>
        <w:numPr>
          <w:ilvl w:val="0"/>
          <w:numId w:val="1"/>
        </w:numPr>
        <w:spacing w:before="0" w:after="0" w:line="264" w:lineRule="auto"/>
        <w:jc w:val="both"/>
      </w:pPr>
      <w:r>
        <w:rPr>
          <w:rFonts w:ascii="Times New Roman" w:hAnsi="Times New Roman"/>
          <w:b w:val="0"/>
          <w:i w:val="0"/>
          <w:color w:val="000000"/>
          <w:sz w:val="28"/>
        </w:rPr>
        <w:t>формирование умения оперировать основными понятиями о многогранниках и телах вращения и их основными свойствами;</w:t>
      </w:r>
    </w:p>
    <w:p w14:paraId="179D00A0">
      <w:pPr>
        <w:numPr>
          <w:ilvl w:val="0"/>
          <w:numId w:val="1"/>
        </w:numPr>
        <w:spacing w:before="0" w:after="0" w:line="264" w:lineRule="auto"/>
        <w:jc w:val="both"/>
      </w:pPr>
      <w:r>
        <w:rPr>
          <w:rFonts w:ascii="Times New Roman" w:hAnsi="Times New Roman"/>
          <w:b w:val="0"/>
          <w:i w:val="0"/>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1F8486E6">
      <w:pPr>
        <w:numPr>
          <w:ilvl w:val="0"/>
          <w:numId w:val="1"/>
        </w:numPr>
        <w:spacing w:before="0" w:after="0" w:line="264" w:lineRule="auto"/>
        <w:jc w:val="both"/>
      </w:pPr>
      <w:r>
        <w:rPr>
          <w:rFonts w:ascii="Times New Roman" w:hAnsi="Times New Roman"/>
          <w:b w:val="0"/>
          <w:i w:val="0"/>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311D712">
      <w:pPr>
        <w:numPr>
          <w:ilvl w:val="0"/>
          <w:numId w:val="1"/>
        </w:numPr>
        <w:spacing w:before="0" w:after="0" w:line="264" w:lineRule="auto"/>
        <w:jc w:val="both"/>
      </w:pPr>
      <w:r>
        <w:rPr>
          <w:rFonts w:ascii="Times New Roman" w:hAnsi="Times New Roman"/>
          <w:b w:val="0"/>
          <w:i w:val="0"/>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1AC7D4E9">
      <w:pPr>
        <w:spacing w:before="0" w:after="0" w:line="264" w:lineRule="auto"/>
        <w:ind w:firstLine="600"/>
        <w:jc w:val="both"/>
      </w:pPr>
      <w:r>
        <w:rPr>
          <w:rFonts w:ascii="Times New Roman" w:hAnsi="Times New Roman"/>
          <w:b w:val="0"/>
          <w:i w:val="0"/>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231522B5">
      <w:pPr>
        <w:spacing w:before="0" w:after="0" w:line="264" w:lineRule="auto"/>
        <w:ind w:firstLine="600"/>
        <w:jc w:val="both"/>
      </w:pPr>
      <w:r>
        <w:rPr>
          <w:rFonts w:ascii="Times New Roman" w:hAnsi="Times New Roman"/>
          <w:b w:val="0"/>
          <w:i w:val="0"/>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014AF828">
      <w:pPr>
        <w:spacing w:before="0" w:after="0" w:line="264" w:lineRule="auto"/>
        <w:ind w:firstLine="600"/>
        <w:jc w:val="both"/>
      </w:pPr>
      <w:r>
        <w:rPr>
          <w:rFonts w:ascii="Times New Roman" w:hAnsi="Times New Roman"/>
          <w:b w:val="0"/>
          <w:i w:val="0"/>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6D651C66">
      <w:pPr>
        <w:spacing w:before="0" w:after="0" w:line="264" w:lineRule="auto"/>
        <w:ind w:firstLine="600"/>
        <w:jc w:val="both"/>
      </w:pPr>
      <w:r>
        <w:rPr>
          <w:rFonts w:ascii="Times New Roman" w:hAnsi="Times New Roman"/>
          <w:b w:val="0"/>
          <w:i w:val="0"/>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302D6BEE">
      <w:pPr>
        <w:spacing w:before="0" w:after="0" w:line="264" w:lineRule="auto"/>
        <w:ind w:left="120"/>
        <w:jc w:val="both"/>
      </w:pPr>
    </w:p>
    <w:p w14:paraId="53676EA1">
      <w:pPr>
        <w:spacing w:before="0" w:after="0" w:line="264" w:lineRule="auto"/>
        <w:ind w:left="120"/>
        <w:jc w:val="both"/>
      </w:pPr>
      <w:bookmarkStart w:id="6" w:name="_Toc118726595"/>
      <w:bookmarkEnd w:id="6"/>
      <w:r>
        <w:rPr>
          <w:rFonts w:ascii="Times New Roman" w:hAnsi="Times New Roman"/>
          <w:b/>
          <w:i w:val="0"/>
          <w:color w:val="000000"/>
          <w:sz w:val="28"/>
        </w:rPr>
        <w:t>МЕСТО УЧЕБНОГО КУРСА В УЧЕБНОМ ПЛАНЕ</w:t>
      </w:r>
    </w:p>
    <w:p w14:paraId="6AF9954A">
      <w:pPr>
        <w:spacing w:before="0" w:after="0" w:line="264" w:lineRule="auto"/>
        <w:ind w:left="120"/>
        <w:jc w:val="both"/>
      </w:pPr>
    </w:p>
    <w:p w14:paraId="036893C3">
      <w:pPr>
        <w:spacing w:before="0" w:after="0" w:line="264" w:lineRule="auto"/>
        <w:ind w:firstLine="600"/>
        <w:jc w:val="both"/>
      </w:pPr>
      <w:r>
        <w:rPr>
          <w:rFonts w:ascii="Times New Roman" w:hAnsi="Times New Roman"/>
          <w:b w:val="0"/>
          <w:i w:val="0"/>
          <w:color w:val="000000"/>
          <w:sz w:val="28"/>
        </w:rPr>
        <w:t xml:space="preserve">На изучение геометрии отводится 2 часа в неделю в 10 классе и </w:t>
      </w:r>
      <w:r>
        <w:rPr>
          <w:rFonts w:hint="default" w:ascii="Times New Roman" w:hAnsi="Times New Roman"/>
          <w:b w:val="0"/>
          <w:i w:val="0"/>
          <w:color w:val="000000"/>
          <w:sz w:val="28"/>
          <w:lang w:val="ru-RU"/>
        </w:rPr>
        <w:t>2</w:t>
      </w:r>
      <w:r>
        <w:rPr>
          <w:rFonts w:ascii="Times New Roman" w:hAnsi="Times New Roman"/>
          <w:b w:val="0"/>
          <w:i w:val="0"/>
          <w:color w:val="000000"/>
          <w:sz w:val="28"/>
        </w:rPr>
        <w:t xml:space="preserve"> час</w:t>
      </w:r>
      <w:r>
        <w:rPr>
          <w:rFonts w:ascii="Times New Roman" w:hAnsi="Times New Roman"/>
          <w:b w:val="0"/>
          <w:i w:val="0"/>
          <w:color w:val="000000"/>
          <w:sz w:val="28"/>
          <w:lang w:val="ru-RU"/>
        </w:rPr>
        <w:t>а</w:t>
      </w:r>
      <w:r>
        <w:rPr>
          <w:rFonts w:ascii="Times New Roman" w:hAnsi="Times New Roman"/>
          <w:b w:val="0"/>
          <w:i w:val="0"/>
          <w:color w:val="000000"/>
          <w:sz w:val="28"/>
        </w:rPr>
        <w:t xml:space="preserve"> в неделю в 11 классе, всего за два года обучения - 1</w:t>
      </w:r>
      <w:r>
        <w:rPr>
          <w:rFonts w:hint="default" w:ascii="Times New Roman" w:hAnsi="Times New Roman"/>
          <w:b w:val="0"/>
          <w:i w:val="0"/>
          <w:color w:val="000000"/>
          <w:sz w:val="28"/>
          <w:lang w:val="ru-RU"/>
        </w:rPr>
        <w:t>36</w:t>
      </w:r>
      <w:r>
        <w:rPr>
          <w:rFonts w:ascii="Times New Roman" w:hAnsi="Times New Roman"/>
          <w:b w:val="0"/>
          <w:i w:val="0"/>
          <w:color w:val="000000"/>
          <w:sz w:val="28"/>
        </w:rPr>
        <w:t xml:space="preserve"> учебных часа.</w:t>
      </w:r>
    </w:p>
    <w:p w14:paraId="38DE8977">
      <w:pPr>
        <w:sectPr>
          <w:pgSz w:w="11906" w:h="16383"/>
          <w:pgMar w:top="340" w:right="426" w:bottom="423" w:left="700" w:header="720" w:footer="720" w:gutter="0"/>
          <w:cols w:space="720" w:num="1"/>
        </w:sectPr>
      </w:pPr>
      <w:bookmarkStart w:id="7" w:name="block-55323993"/>
    </w:p>
    <w:bookmarkEnd w:id="5"/>
    <w:bookmarkEnd w:id="7"/>
    <w:p w14:paraId="7A1429A3">
      <w:pPr>
        <w:spacing w:before="0" w:after="0" w:line="264" w:lineRule="auto"/>
        <w:ind w:left="120"/>
        <w:jc w:val="both"/>
      </w:pPr>
      <w:bookmarkStart w:id="8" w:name="_Toc118726599"/>
      <w:bookmarkEnd w:id="8"/>
      <w:bookmarkStart w:id="9" w:name="block-55323990"/>
      <w:r>
        <w:rPr>
          <w:rFonts w:ascii="Times New Roman" w:hAnsi="Times New Roman"/>
          <w:b/>
          <w:i w:val="0"/>
          <w:color w:val="000000"/>
          <w:sz w:val="28"/>
        </w:rPr>
        <w:t>СОДЕРЖАНИЕ УЧЕБНОГО КУРСА</w:t>
      </w:r>
    </w:p>
    <w:p w14:paraId="1688591E">
      <w:pPr>
        <w:spacing w:before="0" w:after="0" w:line="264" w:lineRule="auto"/>
        <w:ind w:left="120"/>
        <w:jc w:val="both"/>
      </w:pPr>
    </w:p>
    <w:p w14:paraId="045676A4">
      <w:pPr>
        <w:spacing w:before="0" w:after="0" w:line="264" w:lineRule="auto"/>
        <w:ind w:left="120"/>
        <w:jc w:val="both"/>
      </w:pPr>
      <w:bookmarkStart w:id="10" w:name="_Toc118726600"/>
      <w:bookmarkEnd w:id="10"/>
      <w:r>
        <w:rPr>
          <w:rFonts w:ascii="Times New Roman" w:hAnsi="Times New Roman"/>
          <w:b/>
          <w:i w:val="0"/>
          <w:color w:val="000000"/>
          <w:sz w:val="28"/>
        </w:rPr>
        <w:t>10 КЛАСС</w:t>
      </w:r>
    </w:p>
    <w:p w14:paraId="5406F089">
      <w:pPr>
        <w:spacing w:before="0" w:after="0" w:line="264" w:lineRule="auto"/>
        <w:ind w:left="120"/>
        <w:jc w:val="both"/>
      </w:pPr>
    </w:p>
    <w:p w14:paraId="2896D688">
      <w:pPr>
        <w:spacing w:before="0" w:after="0" w:line="264" w:lineRule="auto"/>
        <w:ind w:firstLine="600"/>
        <w:jc w:val="both"/>
      </w:pPr>
      <w:r>
        <w:rPr>
          <w:rFonts w:ascii="Times New Roman" w:hAnsi="Times New Roman"/>
          <w:b/>
          <w:i w:val="0"/>
          <w:color w:val="000000"/>
          <w:sz w:val="28"/>
        </w:rPr>
        <w:t>Прямые и плоскости в пространстве</w:t>
      </w:r>
    </w:p>
    <w:p w14:paraId="24CFB8CF">
      <w:pPr>
        <w:spacing w:before="0" w:after="0" w:line="264" w:lineRule="auto"/>
        <w:ind w:firstLine="600"/>
        <w:jc w:val="both"/>
      </w:pPr>
      <w:r>
        <w:rPr>
          <w:rFonts w:ascii="Times New Roman" w:hAnsi="Times New Roman"/>
          <w:b w:val="0"/>
          <w:i w:val="0"/>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3AD72795">
      <w:pPr>
        <w:spacing w:before="0" w:after="0" w:line="264" w:lineRule="auto"/>
        <w:ind w:firstLine="600"/>
        <w:jc w:val="both"/>
      </w:pPr>
      <w:r>
        <w:rPr>
          <w:rFonts w:ascii="Times New Roman" w:hAnsi="Times New Roman"/>
          <w:b w:val="0"/>
          <w:i w:val="0"/>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5B3177F8">
      <w:pPr>
        <w:spacing w:before="0" w:after="0" w:line="264" w:lineRule="auto"/>
        <w:ind w:firstLine="600"/>
        <w:jc w:val="both"/>
      </w:pPr>
      <w:r>
        <w:rPr>
          <w:rFonts w:ascii="Times New Roman" w:hAnsi="Times New Roman"/>
          <w:b w:val="0"/>
          <w:i w:val="0"/>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1D0E9C32">
      <w:pPr>
        <w:spacing w:before="0" w:after="0" w:line="264" w:lineRule="auto"/>
        <w:ind w:firstLine="600"/>
        <w:jc w:val="both"/>
      </w:pPr>
      <w:r>
        <w:rPr>
          <w:rFonts w:ascii="Times New Roman" w:hAnsi="Times New Roman"/>
          <w:b/>
          <w:i w:val="0"/>
          <w:color w:val="000000"/>
          <w:sz w:val="28"/>
        </w:rPr>
        <w:t>Многогранники</w:t>
      </w:r>
    </w:p>
    <w:p w14:paraId="6725CE77">
      <w:pPr>
        <w:spacing w:before="0" w:after="0" w:line="264" w:lineRule="auto"/>
        <w:ind w:firstLine="600"/>
        <w:jc w:val="both"/>
      </w:pPr>
      <w:r>
        <w:rPr>
          <w:rFonts w:ascii="Times New Roman" w:hAnsi="Times New Roman"/>
          <w:b w:val="0"/>
          <w:i w:val="0"/>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8"/>
        </w:rPr>
        <w:t>n-</w:t>
      </w:r>
      <w:r>
        <w:rPr>
          <w:rFonts w:ascii="Times New Roman" w:hAnsi="Times New Roman"/>
          <w:b w:val="0"/>
          <w:i w:val="0"/>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8"/>
        </w:rPr>
        <w:t>n</w:t>
      </w:r>
      <w:r>
        <w:rPr>
          <w:rFonts w:ascii="Times New Roman" w:hAnsi="Times New Roman"/>
          <w:b w:val="0"/>
          <w:i w:val="0"/>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39501AB6">
      <w:pPr>
        <w:spacing w:before="0" w:after="0" w:line="264" w:lineRule="auto"/>
        <w:ind w:firstLine="600"/>
        <w:jc w:val="both"/>
      </w:pPr>
      <w:r>
        <w:rPr>
          <w:rFonts w:ascii="Times New Roman" w:hAnsi="Times New Roman"/>
          <w:b w:val="0"/>
          <w:i w:val="0"/>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7D7002CE">
      <w:pPr>
        <w:spacing w:before="0" w:after="0" w:line="264" w:lineRule="auto"/>
        <w:ind w:firstLine="600"/>
        <w:jc w:val="both"/>
      </w:pPr>
      <w:r>
        <w:rPr>
          <w:rFonts w:ascii="Times New Roman" w:hAnsi="Times New Roman"/>
          <w:b w:val="0"/>
          <w:i w:val="0"/>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4E7F607D">
      <w:pPr>
        <w:spacing w:before="0" w:after="0" w:line="264" w:lineRule="auto"/>
        <w:ind w:firstLine="60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14:paraId="7626738D">
      <w:pPr>
        <w:spacing w:before="0" w:after="0" w:line="264" w:lineRule="auto"/>
        <w:ind w:left="120"/>
        <w:jc w:val="both"/>
      </w:pPr>
    </w:p>
    <w:p w14:paraId="59E3D568">
      <w:pPr>
        <w:spacing w:before="0" w:after="0" w:line="264" w:lineRule="auto"/>
        <w:ind w:left="120"/>
        <w:jc w:val="both"/>
      </w:pPr>
      <w:bookmarkStart w:id="11" w:name="_Toc118726601"/>
      <w:bookmarkEnd w:id="11"/>
      <w:r>
        <w:rPr>
          <w:rFonts w:ascii="Times New Roman" w:hAnsi="Times New Roman"/>
          <w:b/>
          <w:i w:val="0"/>
          <w:color w:val="000000"/>
          <w:sz w:val="28"/>
        </w:rPr>
        <w:t>11 КЛАСС</w:t>
      </w:r>
    </w:p>
    <w:p w14:paraId="721BCF0F">
      <w:pPr>
        <w:spacing w:before="0" w:after="0" w:line="264" w:lineRule="auto"/>
        <w:ind w:left="120"/>
        <w:jc w:val="both"/>
      </w:pPr>
    </w:p>
    <w:p w14:paraId="3AB0354D">
      <w:pPr>
        <w:spacing w:before="0" w:after="0" w:line="264" w:lineRule="auto"/>
        <w:ind w:firstLine="600"/>
        <w:jc w:val="both"/>
      </w:pPr>
      <w:r>
        <w:rPr>
          <w:rFonts w:ascii="Times New Roman" w:hAnsi="Times New Roman"/>
          <w:b/>
          <w:i w:val="0"/>
          <w:color w:val="000000"/>
          <w:sz w:val="28"/>
        </w:rPr>
        <w:t>Тела вращения</w:t>
      </w:r>
    </w:p>
    <w:p w14:paraId="7A2B2FAB">
      <w:pPr>
        <w:spacing w:before="0" w:after="0" w:line="264" w:lineRule="auto"/>
        <w:ind w:firstLine="600"/>
        <w:jc w:val="both"/>
      </w:pPr>
      <w:r>
        <w:rPr>
          <w:rFonts w:ascii="Times New Roman" w:hAnsi="Times New Roman"/>
          <w:b w:val="0"/>
          <w:i w:val="0"/>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B2F09D4">
      <w:pPr>
        <w:spacing w:before="0" w:after="0" w:line="264" w:lineRule="auto"/>
        <w:ind w:firstLine="600"/>
        <w:jc w:val="both"/>
      </w:pPr>
      <w:r>
        <w:rPr>
          <w:rFonts w:ascii="Times New Roman" w:hAnsi="Times New Roman"/>
          <w:b w:val="0"/>
          <w:i w:val="0"/>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4228F214">
      <w:pPr>
        <w:spacing w:before="0" w:after="0" w:line="264" w:lineRule="auto"/>
        <w:ind w:firstLine="600"/>
        <w:jc w:val="both"/>
      </w:pPr>
      <w:r>
        <w:rPr>
          <w:rFonts w:ascii="Times New Roman" w:hAnsi="Times New Roman"/>
          <w:b w:val="0"/>
          <w:i w:val="0"/>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085126F0">
      <w:pPr>
        <w:spacing w:before="0" w:after="0" w:line="264" w:lineRule="auto"/>
        <w:ind w:firstLine="600"/>
        <w:jc w:val="both"/>
      </w:pPr>
      <w:r>
        <w:rPr>
          <w:rFonts w:ascii="Times New Roman" w:hAnsi="Times New Roman"/>
          <w:b w:val="0"/>
          <w:i w:val="0"/>
          <w:color w:val="000000"/>
          <w:sz w:val="28"/>
        </w:rPr>
        <w:t>Изображение тел вращения на плоскости. Развёртка цилиндра и конуса.</w:t>
      </w:r>
    </w:p>
    <w:p w14:paraId="425C5374">
      <w:pPr>
        <w:spacing w:before="0" w:after="0" w:line="264" w:lineRule="auto"/>
        <w:ind w:firstLine="600"/>
        <w:jc w:val="both"/>
      </w:pPr>
      <w:r>
        <w:rPr>
          <w:rFonts w:ascii="Times New Roman" w:hAnsi="Times New Roman"/>
          <w:b w:val="0"/>
          <w:i w:val="0"/>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14:paraId="43F6F510">
      <w:pPr>
        <w:spacing w:before="0" w:after="0" w:line="264" w:lineRule="auto"/>
        <w:ind w:firstLine="600"/>
        <w:jc w:val="both"/>
      </w:pPr>
      <w:r>
        <w:rPr>
          <w:rFonts w:ascii="Times New Roman" w:hAnsi="Times New Roman"/>
          <w:b w:val="0"/>
          <w:i w:val="0"/>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6AF71917">
      <w:pPr>
        <w:spacing w:before="0" w:after="0" w:line="264" w:lineRule="auto"/>
        <w:ind w:firstLine="60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14:paraId="7AA530F7">
      <w:pPr>
        <w:spacing w:before="0" w:after="0" w:line="264" w:lineRule="auto"/>
        <w:ind w:firstLine="600"/>
        <w:jc w:val="both"/>
      </w:pPr>
      <w:r>
        <w:rPr>
          <w:rFonts w:ascii="Times New Roman" w:hAnsi="Times New Roman"/>
          <w:b w:val="0"/>
          <w:i w:val="0"/>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14:paraId="2AD1625F">
      <w:pPr>
        <w:spacing w:before="0" w:after="0" w:line="264" w:lineRule="auto"/>
        <w:ind w:firstLine="600"/>
        <w:jc w:val="both"/>
      </w:pPr>
      <w:r>
        <w:rPr>
          <w:rFonts w:ascii="Times New Roman" w:hAnsi="Times New Roman"/>
          <w:b/>
          <w:i w:val="0"/>
          <w:color w:val="000000"/>
          <w:sz w:val="28"/>
        </w:rPr>
        <w:t>Векторы и координаты в пространстве</w:t>
      </w:r>
    </w:p>
    <w:p w14:paraId="59F5926C">
      <w:pPr>
        <w:spacing w:before="0" w:after="0" w:line="264" w:lineRule="auto"/>
        <w:ind w:firstLine="600"/>
        <w:jc w:val="both"/>
      </w:pPr>
      <w:r>
        <w:rPr>
          <w:rFonts w:ascii="Times New Roman" w:hAnsi="Times New Roman"/>
          <w:b w:val="0"/>
          <w:i w:val="0"/>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3AC0FD65">
      <w:pPr>
        <w:sectPr>
          <w:pgSz w:w="11906" w:h="16383"/>
          <w:pgMar w:top="340" w:right="426" w:bottom="423" w:left="480" w:header="720" w:footer="720" w:gutter="0"/>
          <w:cols w:space="720" w:num="1"/>
        </w:sectPr>
      </w:pPr>
      <w:bookmarkStart w:id="12" w:name="block-55323990"/>
    </w:p>
    <w:bookmarkEnd w:id="9"/>
    <w:bookmarkEnd w:id="12"/>
    <w:p w14:paraId="5B6B66A6">
      <w:pPr>
        <w:spacing w:before="0" w:after="0" w:line="264" w:lineRule="auto"/>
        <w:ind w:left="120"/>
        <w:jc w:val="both"/>
      </w:pPr>
      <w:bookmarkStart w:id="13" w:name="_Toc118726577"/>
      <w:bookmarkEnd w:id="13"/>
      <w:bookmarkStart w:id="14" w:name="block-55323989"/>
      <w:r>
        <w:rPr>
          <w:rFonts w:ascii="Times New Roman" w:hAnsi="Times New Roman"/>
          <w:b/>
          <w:i w:val="0"/>
          <w:color w:val="000000"/>
          <w:sz w:val="28"/>
        </w:rPr>
        <w:t>ПЛАНИРУЕМЫЕ РЕЗУЛЬТАТЫ</w:t>
      </w:r>
    </w:p>
    <w:p w14:paraId="4A94EA64">
      <w:pPr>
        <w:spacing w:before="0" w:after="0" w:line="264" w:lineRule="auto"/>
        <w:ind w:left="120"/>
        <w:jc w:val="both"/>
      </w:pPr>
    </w:p>
    <w:p w14:paraId="0C6C61E7">
      <w:pPr>
        <w:spacing w:before="0" w:after="0" w:line="264" w:lineRule="auto"/>
        <w:ind w:left="120"/>
        <w:jc w:val="both"/>
      </w:pPr>
      <w:bookmarkStart w:id="15" w:name="_Toc118726578"/>
      <w:bookmarkEnd w:id="15"/>
      <w:r>
        <w:rPr>
          <w:rFonts w:ascii="Times New Roman" w:hAnsi="Times New Roman"/>
          <w:b/>
          <w:i w:val="0"/>
          <w:color w:val="000000"/>
          <w:sz w:val="28"/>
        </w:rPr>
        <w:t>ЛИЧНОСТНЫЕ РЕЗУЛЬТАТЫ</w:t>
      </w:r>
    </w:p>
    <w:p w14:paraId="3ADF6AF1">
      <w:pPr>
        <w:spacing w:before="0" w:after="0" w:line="264" w:lineRule="auto"/>
        <w:ind w:left="120"/>
        <w:jc w:val="both"/>
      </w:pPr>
    </w:p>
    <w:p w14:paraId="24894CB2">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учебного предмета «Математика» характеризуются:</w:t>
      </w:r>
    </w:p>
    <w:p w14:paraId="6C2537F7">
      <w:pPr>
        <w:spacing w:before="0" w:after="0" w:line="264" w:lineRule="auto"/>
        <w:ind w:firstLine="600"/>
        <w:jc w:val="both"/>
      </w:pPr>
      <w:r>
        <w:rPr>
          <w:rFonts w:ascii="Times New Roman" w:hAnsi="Times New Roman"/>
          <w:b/>
          <w:i w:val="0"/>
          <w:color w:val="000000"/>
          <w:sz w:val="28"/>
        </w:rPr>
        <w:t>Гражданское воспитание:</w:t>
      </w:r>
    </w:p>
    <w:p w14:paraId="07D6A21F">
      <w:pPr>
        <w:spacing w:before="0" w:after="0" w:line="264" w:lineRule="auto"/>
        <w:ind w:firstLine="600"/>
        <w:jc w:val="both"/>
      </w:pPr>
      <w:r>
        <w:rPr>
          <w:rFonts w:ascii="Times New Roman" w:hAnsi="Times New Roman"/>
          <w:b w:val="0"/>
          <w:i w:val="0"/>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E28759A">
      <w:pPr>
        <w:spacing w:before="0" w:after="0" w:line="264" w:lineRule="auto"/>
        <w:ind w:firstLine="600"/>
        <w:jc w:val="both"/>
      </w:pPr>
      <w:r>
        <w:rPr>
          <w:rFonts w:ascii="Times New Roman" w:hAnsi="Times New Roman"/>
          <w:b/>
          <w:i w:val="0"/>
          <w:color w:val="000000"/>
          <w:sz w:val="28"/>
        </w:rPr>
        <w:t>Патриотическое воспитание:</w:t>
      </w:r>
    </w:p>
    <w:p w14:paraId="59B19C56">
      <w:pPr>
        <w:shd w:val="clear" w:fill="FFFFFF"/>
        <w:spacing w:before="0" w:after="0" w:line="264" w:lineRule="auto"/>
        <w:ind w:firstLine="600"/>
        <w:jc w:val="both"/>
      </w:pPr>
      <w:r>
        <w:rPr>
          <w:rFonts w:ascii="Times New Roman" w:hAnsi="Times New Roman"/>
          <w:b w:val="0"/>
          <w:i w:val="0"/>
          <w:color w:val="000000"/>
          <w:sz w:val="28"/>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047D50E1">
      <w:pPr>
        <w:spacing w:before="0" w:after="0" w:line="264" w:lineRule="auto"/>
        <w:ind w:firstLine="600"/>
        <w:jc w:val="both"/>
      </w:pPr>
      <w:r>
        <w:rPr>
          <w:rFonts w:ascii="Times New Roman" w:hAnsi="Times New Roman"/>
          <w:b/>
          <w:i w:val="0"/>
          <w:color w:val="000000"/>
          <w:sz w:val="28"/>
        </w:rPr>
        <w:t>Духовно-нравственного воспитания:</w:t>
      </w:r>
    </w:p>
    <w:p w14:paraId="37C81B97">
      <w:pPr>
        <w:spacing w:before="0" w:after="0" w:line="264" w:lineRule="auto"/>
        <w:ind w:firstLine="600"/>
        <w:jc w:val="both"/>
      </w:pPr>
      <w:r>
        <w:rPr>
          <w:rFonts w:ascii="Times New Roman" w:hAnsi="Times New Roman"/>
          <w:b w:val="0"/>
          <w:i w:val="0"/>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4BC9C1C8">
      <w:pPr>
        <w:spacing w:before="0" w:after="0" w:line="264" w:lineRule="auto"/>
        <w:ind w:firstLine="600"/>
        <w:jc w:val="both"/>
      </w:pPr>
      <w:r>
        <w:rPr>
          <w:rFonts w:ascii="Times New Roman" w:hAnsi="Times New Roman"/>
          <w:b/>
          <w:i w:val="0"/>
          <w:color w:val="000000"/>
          <w:sz w:val="28"/>
        </w:rPr>
        <w:t>Эстетическое воспитание:</w:t>
      </w:r>
    </w:p>
    <w:p w14:paraId="70AFAFA1">
      <w:pPr>
        <w:spacing w:before="0" w:after="0" w:line="264" w:lineRule="auto"/>
        <w:ind w:firstLine="600"/>
        <w:jc w:val="both"/>
      </w:pPr>
      <w:r>
        <w:rPr>
          <w:rFonts w:ascii="Times New Roman" w:hAnsi="Times New Roman"/>
          <w:b w:val="0"/>
          <w:i w:val="0"/>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30C7A164">
      <w:pPr>
        <w:spacing w:before="0" w:after="0" w:line="264" w:lineRule="auto"/>
        <w:ind w:firstLine="600"/>
        <w:jc w:val="both"/>
      </w:pPr>
      <w:r>
        <w:rPr>
          <w:rFonts w:ascii="Times New Roman" w:hAnsi="Times New Roman"/>
          <w:b/>
          <w:i w:val="0"/>
          <w:color w:val="000000"/>
          <w:sz w:val="28"/>
        </w:rPr>
        <w:t>Физическое воспитание:</w:t>
      </w:r>
    </w:p>
    <w:p w14:paraId="479D7798">
      <w:pPr>
        <w:spacing w:before="0" w:after="0" w:line="264" w:lineRule="auto"/>
        <w:ind w:firstLine="600"/>
        <w:jc w:val="both"/>
      </w:pPr>
      <w:r>
        <w:rPr>
          <w:rFonts w:ascii="Times New Roman" w:hAnsi="Times New Roman"/>
          <w:b w:val="0"/>
          <w:i w:val="0"/>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E9334C7">
      <w:pPr>
        <w:spacing w:before="0" w:after="0" w:line="264" w:lineRule="auto"/>
        <w:ind w:firstLine="600"/>
        <w:jc w:val="both"/>
      </w:pPr>
      <w:r>
        <w:rPr>
          <w:rFonts w:ascii="Times New Roman" w:hAnsi="Times New Roman"/>
          <w:b/>
          <w:i w:val="0"/>
          <w:color w:val="000000"/>
          <w:sz w:val="28"/>
        </w:rPr>
        <w:t>Трудовое воспитание:</w:t>
      </w:r>
    </w:p>
    <w:p w14:paraId="534A591F">
      <w:pPr>
        <w:spacing w:before="0" w:after="0" w:line="264" w:lineRule="auto"/>
        <w:ind w:firstLine="600"/>
        <w:jc w:val="both"/>
      </w:pPr>
      <w:r>
        <w:rPr>
          <w:rFonts w:ascii="Times New Roman" w:hAnsi="Times New Roman"/>
          <w:b w:val="0"/>
          <w:i w:val="0"/>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7CA11FBF">
      <w:pPr>
        <w:spacing w:before="0" w:after="0" w:line="264" w:lineRule="auto"/>
        <w:ind w:firstLine="600"/>
        <w:jc w:val="both"/>
      </w:pPr>
      <w:r>
        <w:rPr>
          <w:rFonts w:ascii="Times New Roman" w:hAnsi="Times New Roman"/>
          <w:b/>
          <w:i w:val="0"/>
          <w:color w:val="000000"/>
          <w:sz w:val="28"/>
        </w:rPr>
        <w:t>Экологическое воспитание:</w:t>
      </w:r>
    </w:p>
    <w:p w14:paraId="1414B48C">
      <w:pPr>
        <w:spacing w:before="0" w:after="0" w:line="264" w:lineRule="auto"/>
        <w:ind w:firstLine="600"/>
        <w:jc w:val="both"/>
      </w:pPr>
      <w:r>
        <w:rPr>
          <w:rFonts w:ascii="Times New Roman" w:hAnsi="Times New Roman"/>
          <w:b w:val="0"/>
          <w:i w:val="0"/>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040A2F11">
      <w:pPr>
        <w:spacing w:before="0" w:after="0" w:line="264" w:lineRule="auto"/>
        <w:ind w:firstLine="600"/>
        <w:jc w:val="both"/>
      </w:pPr>
      <w:r>
        <w:rPr>
          <w:rFonts w:ascii="Times New Roman" w:hAnsi="Times New Roman"/>
          <w:b/>
          <w:i w:val="0"/>
          <w:color w:val="000000"/>
          <w:sz w:val="28"/>
        </w:rPr>
        <w:t>Ценности научного познания:</w:t>
      </w:r>
      <w:r>
        <w:rPr>
          <w:rFonts w:ascii="Times New Roman" w:hAnsi="Times New Roman"/>
          <w:b w:val="0"/>
          <w:i w:val="0"/>
          <w:color w:val="000000"/>
          <w:sz w:val="28"/>
          <w:u w:val="single"/>
        </w:rPr>
        <w:t xml:space="preserve"> </w:t>
      </w:r>
    </w:p>
    <w:p w14:paraId="533AE6A7">
      <w:pPr>
        <w:spacing w:before="0" w:after="0" w:line="264" w:lineRule="auto"/>
        <w:ind w:firstLine="600"/>
        <w:jc w:val="both"/>
      </w:pPr>
      <w:r>
        <w:rPr>
          <w:rFonts w:ascii="Times New Roman" w:hAnsi="Times New Roman"/>
          <w:b w:val="0"/>
          <w:i w:val="0"/>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01966344">
      <w:pPr>
        <w:spacing w:before="0" w:after="0" w:line="264" w:lineRule="auto"/>
        <w:ind w:left="120"/>
        <w:jc w:val="both"/>
      </w:pPr>
    </w:p>
    <w:p w14:paraId="2206144F">
      <w:pPr>
        <w:spacing w:before="0" w:after="0" w:line="264" w:lineRule="auto"/>
        <w:ind w:left="120"/>
        <w:jc w:val="both"/>
      </w:pPr>
      <w:bookmarkStart w:id="16" w:name="_Toc118726579"/>
      <w:bookmarkEnd w:id="16"/>
      <w:r>
        <w:rPr>
          <w:rFonts w:ascii="Times New Roman" w:hAnsi="Times New Roman"/>
          <w:b/>
          <w:i w:val="0"/>
          <w:color w:val="000000"/>
          <w:sz w:val="28"/>
        </w:rPr>
        <w:t>МЕТАПРЕДМЕТНЫЕ РЕЗУЛЬТАТЫ</w:t>
      </w:r>
    </w:p>
    <w:p w14:paraId="38FDD69E">
      <w:pPr>
        <w:spacing w:before="0" w:after="0" w:line="264" w:lineRule="auto"/>
        <w:ind w:left="120"/>
        <w:jc w:val="both"/>
      </w:pPr>
    </w:p>
    <w:p w14:paraId="2F7A7302">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0"/>
          <w:i/>
          <w:color w:val="000000"/>
          <w:sz w:val="28"/>
        </w:rPr>
        <w:t xml:space="preserve"> действиями, универсальными коммуникативными действиями, универсальными регулятивными действиями.</w:t>
      </w:r>
    </w:p>
    <w:p w14:paraId="08760012">
      <w:pPr>
        <w:spacing w:before="0" w:after="0" w:line="264" w:lineRule="auto"/>
        <w:ind w:firstLine="600"/>
        <w:jc w:val="both"/>
      </w:pPr>
      <w:r>
        <w:rPr>
          <w:rFonts w:ascii="Times New Roman" w:hAnsi="Times New Roman"/>
          <w:b w:val="0"/>
          <w:i w:val="0"/>
          <w:color w:val="000000"/>
          <w:sz w:val="28"/>
        </w:rPr>
        <w:t xml:space="preserve">1) </w:t>
      </w:r>
      <w:r>
        <w:rPr>
          <w:rFonts w:ascii="Times New Roman" w:hAnsi="Times New Roman"/>
          <w:b w:val="0"/>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0"/>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0"/>
          <w:i w:val="0"/>
          <w:color w:val="000000"/>
          <w:sz w:val="28"/>
        </w:rPr>
        <w:t>.</w:t>
      </w:r>
    </w:p>
    <w:p w14:paraId="503289C5">
      <w:pPr>
        <w:spacing w:before="0" w:after="0" w:line="264" w:lineRule="auto"/>
        <w:ind w:firstLine="600"/>
        <w:jc w:val="both"/>
      </w:pPr>
      <w:r>
        <w:rPr>
          <w:rFonts w:ascii="Times New Roman" w:hAnsi="Times New Roman"/>
          <w:b/>
          <w:i w:val="0"/>
          <w:color w:val="000000"/>
          <w:sz w:val="28"/>
        </w:rPr>
        <w:t>Базовые логические действия:</w:t>
      </w:r>
    </w:p>
    <w:p w14:paraId="02B00086">
      <w:pPr>
        <w:numPr>
          <w:ilvl w:val="0"/>
          <w:numId w:val="2"/>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A22B759">
      <w:pPr>
        <w:numPr>
          <w:ilvl w:val="0"/>
          <w:numId w:val="2"/>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5254D8BF">
      <w:pPr>
        <w:numPr>
          <w:ilvl w:val="0"/>
          <w:numId w:val="2"/>
        </w:numPr>
        <w:spacing w:before="0" w:after="0" w:line="264" w:lineRule="auto"/>
        <w:jc w:val="both"/>
      </w:pPr>
      <w:r>
        <w:rPr>
          <w:rFonts w:ascii="Times New Roman" w:hAnsi="Times New Roman"/>
          <w:b w:val="0"/>
          <w:i w:val="0"/>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0174D07A">
      <w:pPr>
        <w:numPr>
          <w:ilvl w:val="0"/>
          <w:numId w:val="2"/>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65795102">
      <w:pPr>
        <w:numPr>
          <w:ilvl w:val="0"/>
          <w:numId w:val="2"/>
        </w:numPr>
        <w:spacing w:before="0" w:after="0" w:line="264" w:lineRule="auto"/>
        <w:jc w:val="both"/>
      </w:pPr>
      <w:r>
        <w:rPr>
          <w:rFonts w:ascii="Times New Roman" w:hAnsi="Times New Roman"/>
          <w:b w:val="0"/>
          <w:i w:val="0"/>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2E51C01F">
      <w:pPr>
        <w:numPr>
          <w:ilvl w:val="0"/>
          <w:numId w:val="2"/>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066EE80">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7A32AC01">
      <w:pPr>
        <w:numPr>
          <w:ilvl w:val="0"/>
          <w:numId w:val="3"/>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DB9A4CF">
      <w:pPr>
        <w:numPr>
          <w:ilvl w:val="0"/>
          <w:numId w:val="3"/>
        </w:numPr>
        <w:spacing w:before="0" w:after="0" w:line="264" w:lineRule="auto"/>
        <w:jc w:val="both"/>
      </w:pPr>
      <w:r>
        <w:rPr>
          <w:rFonts w:ascii="Times New Roman" w:hAnsi="Times New Roman"/>
          <w:b w:val="0"/>
          <w:i w:val="0"/>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71E4DBD">
      <w:pPr>
        <w:numPr>
          <w:ilvl w:val="0"/>
          <w:numId w:val="3"/>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54600F9">
      <w:pPr>
        <w:numPr>
          <w:ilvl w:val="0"/>
          <w:numId w:val="3"/>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5E30174E">
      <w:pPr>
        <w:spacing w:before="0" w:after="0" w:line="264" w:lineRule="auto"/>
        <w:ind w:firstLine="600"/>
        <w:jc w:val="both"/>
      </w:pPr>
      <w:r>
        <w:rPr>
          <w:rFonts w:ascii="Times New Roman" w:hAnsi="Times New Roman"/>
          <w:b/>
          <w:i w:val="0"/>
          <w:color w:val="000000"/>
          <w:sz w:val="28"/>
        </w:rPr>
        <w:t>Работа с информацией:</w:t>
      </w:r>
    </w:p>
    <w:p w14:paraId="16392D1F">
      <w:pPr>
        <w:numPr>
          <w:ilvl w:val="0"/>
          <w:numId w:val="4"/>
        </w:numPr>
        <w:spacing w:before="0" w:after="0" w:line="264" w:lineRule="auto"/>
        <w:jc w:val="both"/>
      </w:pPr>
      <w:r>
        <w:rPr>
          <w:rFonts w:ascii="Times New Roman" w:hAnsi="Times New Roman"/>
          <w:b w:val="0"/>
          <w:i w:val="0"/>
          <w:color w:val="000000"/>
          <w:sz w:val="28"/>
        </w:rPr>
        <w:t>выявлять дефициты информации, данных, необходимых для ответа на вопрос и для решения задачи;</w:t>
      </w:r>
    </w:p>
    <w:p w14:paraId="54A5B7F2">
      <w:pPr>
        <w:numPr>
          <w:ilvl w:val="0"/>
          <w:numId w:val="4"/>
        </w:numPr>
        <w:spacing w:before="0" w:after="0" w:line="264" w:lineRule="auto"/>
        <w:jc w:val="both"/>
      </w:pPr>
      <w:r>
        <w:rPr>
          <w:rFonts w:ascii="Times New Roman" w:hAnsi="Times New Roman"/>
          <w:b w:val="0"/>
          <w:i w:val="0"/>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011995C6">
      <w:pPr>
        <w:numPr>
          <w:ilvl w:val="0"/>
          <w:numId w:val="4"/>
        </w:numPr>
        <w:spacing w:before="0" w:after="0" w:line="264" w:lineRule="auto"/>
        <w:jc w:val="both"/>
      </w:pPr>
      <w:r>
        <w:rPr>
          <w:rFonts w:ascii="Times New Roman" w:hAnsi="Times New Roman"/>
          <w:b w:val="0"/>
          <w:i w:val="0"/>
          <w:color w:val="000000"/>
          <w:sz w:val="28"/>
        </w:rPr>
        <w:t>структурировать информацию, представлять её в различных формах, иллюстрировать графически;</w:t>
      </w:r>
    </w:p>
    <w:p w14:paraId="1D774214">
      <w:pPr>
        <w:numPr>
          <w:ilvl w:val="0"/>
          <w:numId w:val="4"/>
        </w:numPr>
        <w:spacing w:before="0" w:after="0" w:line="264" w:lineRule="auto"/>
        <w:jc w:val="both"/>
      </w:pPr>
      <w:r>
        <w:rPr>
          <w:rFonts w:ascii="Times New Roman" w:hAnsi="Times New Roman"/>
          <w:b w:val="0"/>
          <w:i w:val="0"/>
          <w:color w:val="000000"/>
          <w:sz w:val="28"/>
        </w:rPr>
        <w:t>оценивать надёжность информации по самостоятельно сформулированным критериям.</w:t>
      </w:r>
    </w:p>
    <w:p w14:paraId="6941FDBC">
      <w:pPr>
        <w:spacing w:before="0" w:after="0" w:line="264" w:lineRule="auto"/>
        <w:ind w:firstLine="600"/>
        <w:jc w:val="both"/>
      </w:pPr>
      <w:r>
        <w:rPr>
          <w:rFonts w:ascii="Times New Roman" w:hAnsi="Times New Roman"/>
          <w:b w:val="0"/>
          <w:i w:val="0"/>
          <w:color w:val="000000"/>
          <w:sz w:val="28"/>
        </w:rPr>
        <w:t xml:space="preserve">2)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0"/>
          <w:i/>
          <w:color w:val="000000"/>
          <w:sz w:val="28"/>
        </w:rPr>
        <w:t>действия, обеспечивают сформированность социальных навыков обучающихся.</w:t>
      </w:r>
    </w:p>
    <w:p w14:paraId="3A09881D">
      <w:pPr>
        <w:spacing w:before="0" w:after="0" w:line="264" w:lineRule="auto"/>
        <w:ind w:firstLine="600"/>
        <w:jc w:val="both"/>
      </w:pPr>
      <w:r>
        <w:rPr>
          <w:rFonts w:ascii="Times New Roman" w:hAnsi="Times New Roman"/>
          <w:b/>
          <w:i w:val="0"/>
          <w:color w:val="000000"/>
          <w:sz w:val="28"/>
        </w:rPr>
        <w:t>Общение:</w:t>
      </w:r>
    </w:p>
    <w:p w14:paraId="28F0E066">
      <w:pPr>
        <w:numPr>
          <w:ilvl w:val="0"/>
          <w:numId w:val="5"/>
        </w:numPr>
        <w:spacing w:before="0" w:after="0" w:line="264" w:lineRule="auto"/>
        <w:jc w:val="both"/>
      </w:pPr>
      <w:r>
        <w:rPr>
          <w:rFonts w:ascii="Times New Roman" w:hAnsi="Times New Roman"/>
          <w:b w:val="0"/>
          <w:i w:val="0"/>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F92822D">
      <w:pPr>
        <w:numPr>
          <w:ilvl w:val="0"/>
          <w:numId w:val="5"/>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02C1C88">
      <w:pPr>
        <w:numPr>
          <w:ilvl w:val="0"/>
          <w:numId w:val="5"/>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C0C03AD">
      <w:pPr>
        <w:spacing w:before="0" w:after="0" w:line="264" w:lineRule="auto"/>
        <w:ind w:firstLine="600"/>
        <w:jc w:val="both"/>
      </w:pPr>
      <w:r>
        <w:rPr>
          <w:rFonts w:ascii="Times New Roman" w:hAnsi="Times New Roman"/>
          <w:b/>
          <w:i w:val="0"/>
          <w:color w:val="000000"/>
          <w:sz w:val="28"/>
        </w:rPr>
        <w:t>Сотрудничество:</w:t>
      </w:r>
    </w:p>
    <w:p w14:paraId="3965466B">
      <w:pPr>
        <w:numPr>
          <w:ilvl w:val="0"/>
          <w:numId w:val="6"/>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C0BDF20">
      <w:pPr>
        <w:numPr>
          <w:ilvl w:val="0"/>
          <w:numId w:val="6"/>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788C543">
      <w:pPr>
        <w:spacing w:before="0" w:after="0" w:line="264" w:lineRule="auto"/>
        <w:ind w:firstLine="600"/>
        <w:jc w:val="both"/>
      </w:pPr>
      <w:r>
        <w:rPr>
          <w:rFonts w:ascii="Times New Roman" w:hAnsi="Times New Roman"/>
          <w:b w:val="0"/>
          <w:i w:val="0"/>
          <w:color w:val="000000"/>
          <w:sz w:val="28"/>
        </w:rPr>
        <w:t xml:space="preserve">3)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0"/>
          <w:i/>
          <w:color w:val="000000"/>
          <w:sz w:val="28"/>
        </w:rPr>
        <w:t>действия, обеспечивают формирование смысловых установок и жизненных навыков личности</w:t>
      </w:r>
      <w:r>
        <w:rPr>
          <w:rFonts w:ascii="Times New Roman" w:hAnsi="Times New Roman"/>
          <w:b w:val="0"/>
          <w:i w:val="0"/>
          <w:color w:val="000000"/>
          <w:sz w:val="28"/>
        </w:rPr>
        <w:t>.</w:t>
      </w:r>
    </w:p>
    <w:p w14:paraId="47FA5CB4">
      <w:pPr>
        <w:spacing w:before="0" w:after="0" w:line="264" w:lineRule="auto"/>
        <w:ind w:firstLine="600"/>
        <w:jc w:val="both"/>
      </w:pPr>
      <w:r>
        <w:rPr>
          <w:rFonts w:ascii="Times New Roman" w:hAnsi="Times New Roman"/>
          <w:b/>
          <w:i w:val="0"/>
          <w:color w:val="000000"/>
          <w:sz w:val="28"/>
        </w:rPr>
        <w:t>Самоорганизация:</w:t>
      </w:r>
    </w:p>
    <w:p w14:paraId="55730BF3">
      <w:pPr>
        <w:numPr>
          <w:ilvl w:val="0"/>
          <w:numId w:val="7"/>
        </w:numPr>
        <w:spacing w:before="0" w:after="0"/>
        <w:jc w:val="left"/>
      </w:pPr>
      <w:r>
        <w:rPr>
          <w:rFonts w:ascii="Times New Roman" w:hAnsi="Times New Roman"/>
          <w:b w:val="0"/>
          <w:i w:val="0"/>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EEBAC82">
      <w:pPr>
        <w:spacing w:before="0" w:after="0" w:line="264" w:lineRule="auto"/>
        <w:ind w:firstLine="600"/>
        <w:jc w:val="both"/>
      </w:pPr>
      <w:r>
        <w:rPr>
          <w:rFonts w:ascii="Times New Roman" w:hAnsi="Times New Roman"/>
          <w:b/>
          <w:i w:val="0"/>
          <w:color w:val="000000"/>
          <w:sz w:val="28"/>
        </w:rPr>
        <w:t>Самоконтроль:</w:t>
      </w:r>
    </w:p>
    <w:p w14:paraId="1AFB078E">
      <w:pPr>
        <w:numPr>
          <w:ilvl w:val="0"/>
          <w:numId w:val="8"/>
        </w:numPr>
        <w:spacing w:before="0" w:after="0" w:line="264" w:lineRule="auto"/>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282EC71C">
      <w:pPr>
        <w:numPr>
          <w:ilvl w:val="0"/>
          <w:numId w:val="8"/>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955C1B1">
      <w:pPr>
        <w:numPr>
          <w:ilvl w:val="0"/>
          <w:numId w:val="8"/>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5AC82AB2">
      <w:pPr>
        <w:spacing w:before="0" w:after="0" w:line="264" w:lineRule="auto"/>
        <w:ind w:left="120"/>
        <w:jc w:val="both"/>
      </w:pPr>
    </w:p>
    <w:p w14:paraId="74A754AC">
      <w:pPr>
        <w:spacing w:before="0" w:after="0" w:line="264" w:lineRule="auto"/>
        <w:ind w:left="120"/>
        <w:jc w:val="both"/>
      </w:pPr>
      <w:r>
        <w:rPr>
          <w:rFonts w:ascii="Times New Roman" w:hAnsi="Times New Roman"/>
          <w:b/>
          <w:i w:val="0"/>
          <w:color w:val="000000"/>
          <w:sz w:val="28"/>
        </w:rPr>
        <w:t>ПРЕДМЕТНЫЕ РЕЗУЛЬТАТЫ</w:t>
      </w:r>
    </w:p>
    <w:p w14:paraId="1C1C4632">
      <w:pPr>
        <w:spacing w:before="0" w:after="0" w:line="264" w:lineRule="auto"/>
        <w:ind w:left="120"/>
        <w:jc w:val="both"/>
      </w:pPr>
    </w:p>
    <w:p w14:paraId="46A91275">
      <w:pPr>
        <w:spacing w:before="0" w:after="0" w:line="264" w:lineRule="auto"/>
        <w:ind w:left="120"/>
        <w:jc w:val="both"/>
      </w:pPr>
      <w:bookmarkStart w:id="17" w:name="_Toc118726597"/>
      <w:bookmarkEnd w:id="17"/>
      <w:r>
        <w:rPr>
          <w:rFonts w:ascii="Times New Roman" w:hAnsi="Times New Roman"/>
          <w:b/>
          <w:i w:val="0"/>
          <w:color w:val="000000"/>
          <w:sz w:val="28"/>
        </w:rPr>
        <w:t>10 КЛАСС</w:t>
      </w:r>
    </w:p>
    <w:p w14:paraId="4EE0BCBA">
      <w:pPr>
        <w:spacing w:before="0" w:after="0" w:line="264" w:lineRule="auto"/>
        <w:ind w:left="120"/>
        <w:jc w:val="both"/>
      </w:pPr>
    </w:p>
    <w:p w14:paraId="131882A8">
      <w:pPr>
        <w:spacing w:before="0" w:after="0" w:line="264" w:lineRule="auto"/>
        <w:ind w:firstLine="600"/>
        <w:jc w:val="both"/>
      </w:pPr>
      <w:r>
        <w:rPr>
          <w:rFonts w:ascii="Times New Roman" w:hAnsi="Times New Roman"/>
          <w:b w:val="0"/>
          <w:i w:val="0"/>
          <w:color w:val="000000"/>
          <w:sz w:val="28"/>
        </w:rPr>
        <w:t>Оперировать понятиями: точка, прямая, плоскость.</w:t>
      </w:r>
    </w:p>
    <w:p w14:paraId="5711D1E1">
      <w:pPr>
        <w:spacing w:before="0" w:after="0" w:line="264" w:lineRule="auto"/>
        <w:ind w:firstLine="600"/>
        <w:jc w:val="both"/>
      </w:pPr>
      <w:r>
        <w:rPr>
          <w:rFonts w:ascii="Times New Roman" w:hAnsi="Times New Roman"/>
          <w:b w:val="0"/>
          <w:i w:val="0"/>
          <w:color w:val="000000"/>
          <w:sz w:val="28"/>
        </w:rPr>
        <w:t>Применять аксиомы стереометрии и следствия из них при решении геометрических задач.</w:t>
      </w:r>
    </w:p>
    <w:p w14:paraId="76168ACB">
      <w:pPr>
        <w:spacing w:before="0" w:after="0" w:line="264" w:lineRule="auto"/>
        <w:ind w:firstLine="600"/>
        <w:jc w:val="both"/>
      </w:pPr>
      <w:r>
        <w:rPr>
          <w:rFonts w:ascii="Times New Roman" w:hAnsi="Times New Roman"/>
          <w:b w:val="0"/>
          <w:i w:val="0"/>
          <w:color w:val="000000"/>
          <w:sz w:val="28"/>
        </w:rPr>
        <w:t>Оперировать понятиями: параллельность и перпендикулярность прямых и плоскостей.</w:t>
      </w:r>
    </w:p>
    <w:p w14:paraId="1A3FD770">
      <w:pPr>
        <w:spacing w:before="0" w:after="0" w:line="264" w:lineRule="auto"/>
        <w:ind w:firstLine="600"/>
        <w:jc w:val="both"/>
      </w:pPr>
      <w:r>
        <w:rPr>
          <w:rFonts w:ascii="Times New Roman" w:hAnsi="Times New Roman"/>
          <w:b w:val="0"/>
          <w:i w:val="0"/>
          <w:color w:val="000000"/>
          <w:sz w:val="28"/>
        </w:rPr>
        <w:t>Классифицировать взаимное расположение прямых и плоскостей в пространстве.</w:t>
      </w:r>
    </w:p>
    <w:p w14:paraId="4DBD8441">
      <w:pPr>
        <w:spacing w:before="0" w:after="0" w:line="264" w:lineRule="auto"/>
        <w:ind w:firstLine="600"/>
        <w:jc w:val="both"/>
      </w:pPr>
      <w:r>
        <w:rPr>
          <w:rFonts w:ascii="Times New Roman" w:hAnsi="Times New Roman"/>
          <w:b w:val="0"/>
          <w:i w:val="0"/>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586B511C">
      <w:pPr>
        <w:spacing w:before="0" w:after="0" w:line="264" w:lineRule="auto"/>
        <w:ind w:firstLine="600"/>
        <w:jc w:val="both"/>
      </w:pPr>
      <w:r>
        <w:rPr>
          <w:rFonts w:ascii="Times New Roman" w:hAnsi="Times New Roman"/>
          <w:b w:val="0"/>
          <w:i w:val="0"/>
          <w:color w:val="000000"/>
          <w:sz w:val="28"/>
        </w:rPr>
        <w:t>Оперировать понятиями: многогранник, выпуклый и невыпуклый многогранник, элементы многогранника, правильный многогранник.</w:t>
      </w:r>
    </w:p>
    <w:p w14:paraId="116381D9">
      <w:pPr>
        <w:spacing w:before="0" w:after="0" w:line="264" w:lineRule="auto"/>
        <w:ind w:firstLine="600"/>
        <w:jc w:val="both"/>
      </w:pPr>
      <w:r>
        <w:rPr>
          <w:rFonts w:ascii="Times New Roman" w:hAnsi="Times New Roman"/>
          <w:b w:val="0"/>
          <w:i w:val="0"/>
          <w:color w:val="000000"/>
          <w:sz w:val="28"/>
        </w:rPr>
        <w:t>Распознавать основные виды многогранников (пирамида; призма, прямоугольный параллелепипед, куб).</w:t>
      </w:r>
    </w:p>
    <w:p w14:paraId="7B921AFB">
      <w:pPr>
        <w:spacing w:before="0" w:after="0" w:line="264" w:lineRule="auto"/>
        <w:ind w:firstLine="600"/>
        <w:jc w:val="both"/>
      </w:pPr>
      <w:r>
        <w:rPr>
          <w:rFonts w:ascii="Times New Roman" w:hAnsi="Times New Roman"/>
          <w:b w:val="0"/>
          <w:i w:val="0"/>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57F90287">
      <w:pPr>
        <w:spacing w:before="0" w:after="0" w:line="264" w:lineRule="auto"/>
        <w:ind w:firstLine="600"/>
        <w:jc w:val="both"/>
      </w:pPr>
      <w:r>
        <w:rPr>
          <w:rFonts w:ascii="Times New Roman" w:hAnsi="Times New Roman"/>
          <w:b w:val="0"/>
          <w:i w:val="0"/>
          <w:color w:val="000000"/>
          <w:sz w:val="28"/>
        </w:rPr>
        <w:t>Оперировать понятиями: секущая плоскость, сечение многогранников.</w:t>
      </w:r>
    </w:p>
    <w:p w14:paraId="37E8ADF2">
      <w:pPr>
        <w:spacing w:before="0" w:after="0" w:line="264" w:lineRule="auto"/>
        <w:ind w:firstLine="600"/>
        <w:jc w:val="both"/>
      </w:pPr>
      <w:r>
        <w:rPr>
          <w:rFonts w:ascii="Times New Roman" w:hAnsi="Times New Roman"/>
          <w:b w:val="0"/>
          <w:i w:val="0"/>
          <w:color w:val="000000"/>
          <w:sz w:val="28"/>
        </w:rPr>
        <w:t>Объяснять принципы построения сечений, используя метод следов.</w:t>
      </w:r>
    </w:p>
    <w:p w14:paraId="20263AFC">
      <w:pPr>
        <w:spacing w:before="0" w:after="0" w:line="264" w:lineRule="auto"/>
        <w:ind w:firstLine="600"/>
        <w:jc w:val="both"/>
      </w:pPr>
      <w:r>
        <w:rPr>
          <w:rFonts w:ascii="Times New Roman" w:hAnsi="Times New Roman"/>
          <w:b w:val="0"/>
          <w:i w:val="0"/>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6EB0414">
      <w:pPr>
        <w:spacing w:before="0" w:after="0" w:line="264" w:lineRule="auto"/>
        <w:ind w:firstLine="60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09228495">
      <w:pPr>
        <w:spacing w:before="0" w:after="0" w:line="264" w:lineRule="auto"/>
        <w:ind w:firstLine="60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26185A18">
      <w:pPr>
        <w:spacing w:before="0" w:after="0" w:line="264" w:lineRule="auto"/>
        <w:ind w:firstLine="600"/>
        <w:jc w:val="both"/>
      </w:pPr>
      <w:r>
        <w:rPr>
          <w:rFonts w:ascii="Times New Roman" w:hAnsi="Times New Roman"/>
          <w:b w:val="0"/>
          <w:i w:val="0"/>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42CD70FF">
      <w:pPr>
        <w:spacing w:before="0" w:after="0" w:line="264" w:lineRule="auto"/>
        <w:ind w:firstLine="600"/>
        <w:jc w:val="both"/>
      </w:pPr>
      <w:r>
        <w:rPr>
          <w:rFonts w:ascii="Times New Roman" w:hAnsi="Times New Roman"/>
          <w:b w:val="0"/>
          <w:i w:val="0"/>
          <w:color w:val="000000"/>
          <w:sz w:val="28"/>
        </w:rPr>
        <w:t>Оперировать понятиями: симметрия в пространстве; центр, ось и плоскость симметрии; центр, ось и плоскость симметрии фигуры.</w:t>
      </w:r>
    </w:p>
    <w:p w14:paraId="70A17DB8">
      <w:pPr>
        <w:spacing w:before="0" w:after="0" w:line="264" w:lineRule="auto"/>
        <w:ind w:firstLine="600"/>
        <w:jc w:val="both"/>
      </w:pPr>
      <w:r>
        <w:rPr>
          <w:rFonts w:ascii="Times New Roman" w:hAnsi="Times New Roman"/>
          <w:b w:val="0"/>
          <w:i w:val="0"/>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D63A6AC">
      <w:pPr>
        <w:spacing w:before="0" w:after="0" w:line="264" w:lineRule="auto"/>
        <w:ind w:firstLine="60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FBDDCB9">
      <w:pPr>
        <w:spacing w:before="0" w:after="0" w:line="264" w:lineRule="auto"/>
        <w:ind w:firstLine="60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6A27351A">
      <w:pPr>
        <w:spacing w:before="0" w:after="0" w:line="264" w:lineRule="auto"/>
        <w:ind w:firstLine="60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7F25C6CE">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54685CD">
      <w:pPr>
        <w:spacing w:before="0" w:after="0" w:line="264" w:lineRule="auto"/>
        <w:ind w:left="120"/>
        <w:jc w:val="both"/>
      </w:pPr>
    </w:p>
    <w:p w14:paraId="7C784B3B">
      <w:pPr>
        <w:spacing w:before="0" w:after="0" w:line="264" w:lineRule="auto"/>
        <w:ind w:left="120"/>
        <w:jc w:val="both"/>
      </w:pPr>
      <w:r>
        <w:rPr>
          <w:rFonts w:ascii="Times New Roman" w:hAnsi="Times New Roman"/>
          <w:b/>
          <w:i w:val="0"/>
          <w:color w:val="000000"/>
          <w:sz w:val="28"/>
        </w:rPr>
        <w:t>11 КЛАСС</w:t>
      </w:r>
    </w:p>
    <w:p w14:paraId="64DFEB7D">
      <w:pPr>
        <w:spacing w:before="0" w:after="0" w:line="264" w:lineRule="auto"/>
        <w:ind w:left="120"/>
        <w:jc w:val="both"/>
      </w:pPr>
    </w:p>
    <w:p w14:paraId="008A3C59">
      <w:pPr>
        <w:spacing w:before="0" w:after="0" w:line="264" w:lineRule="auto"/>
        <w:ind w:firstLine="600"/>
        <w:jc w:val="both"/>
      </w:pPr>
      <w:r>
        <w:rPr>
          <w:rFonts w:ascii="Times New Roman" w:hAnsi="Times New Roman"/>
          <w:b w:val="0"/>
          <w:i w:val="0"/>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2FD5DD31">
      <w:pPr>
        <w:spacing w:before="0" w:after="0" w:line="264" w:lineRule="auto"/>
        <w:ind w:firstLine="600"/>
        <w:jc w:val="both"/>
      </w:pPr>
      <w:r>
        <w:rPr>
          <w:rFonts w:ascii="Times New Roman" w:hAnsi="Times New Roman"/>
          <w:b w:val="0"/>
          <w:i w:val="0"/>
          <w:color w:val="000000"/>
          <w:sz w:val="28"/>
        </w:rPr>
        <w:t>Распознавать тела вращения (цилиндр, конус, сфера и шар).</w:t>
      </w:r>
    </w:p>
    <w:p w14:paraId="7DCCE96D">
      <w:pPr>
        <w:spacing w:before="0" w:after="0" w:line="264" w:lineRule="auto"/>
        <w:ind w:firstLine="600"/>
        <w:jc w:val="both"/>
      </w:pPr>
      <w:r>
        <w:rPr>
          <w:rFonts w:ascii="Times New Roman" w:hAnsi="Times New Roman"/>
          <w:b w:val="0"/>
          <w:i w:val="0"/>
          <w:color w:val="000000"/>
          <w:sz w:val="28"/>
        </w:rPr>
        <w:t>Объяснять способы получения тел вращения.</w:t>
      </w:r>
    </w:p>
    <w:p w14:paraId="19E47097">
      <w:pPr>
        <w:spacing w:before="0" w:after="0" w:line="264" w:lineRule="auto"/>
        <w:ind w:firstLine="600"/>
        <w:jc w:val="both"/>
      </w:pPr>
      <w:r>
        <w:rPr>
          <w:rFonts w:ascii="Times New Roman" w:hAnsi="Times New Roman"/>
          <w:b w:val="0"/>
          <w:i w:val="0"/>
          <w:color w:val="000000"/>
          <w:sz w:val="28"/>
        </w:rPr>
        <w:t>Классифицировать взаимное расположение сферы и плоскости.</w:t>
      </w:r>
    </w:p>
    <w:p w14:paraId="778617F0">
      <w:pPr>
        <w:spacing w:before="0" w:after="0" w:line="264" w:lineRule="auto"/>
        <w:ind w:firstLine="600"/>
        <w:jc w:val="both"/>
      </w:pPr>
      <w:r>
        <w:rPr>
          <w:rFonts w:ascii="Times New Roman" w:hAnsi="Times New Roman"/>
          <w:b w:val="0"/>
          <w:i w:val="0"/>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1BDBA5D4">
      <w:pPr>
        <w:spacing w:before="0" w:after="0" w:line="264" w:lineRule="auto"/>
        <w:ind w:firstLine="600"/>
        <w:jc w:val="both"/>
      </w:pPr>
      <w:r>
        <w:rPr>
          <w:rFonts w:ascii="Times New Roman" w:hAnsi="Times New Roman"/>
          <w:b w:val="0"/>
          <w:i w:val="0"/>
          <w:color w:val="000000"/>
          <w:sz w:val="28"/>
        </w:rPr>
        <w:t>Вычислять объёмы и площади поверхностей тел вращения, геометрических тел с применением формул.</w:t>
      </w:r>
    </w:p>
    <w:p w14:paraId="53D2066E">
      <w:pPr>
        <w:spacing w:before="0" w:after="0" w:line="264" w:lineRule="auto"/>
        <w:ind w:firstLine="600"/>
        <w:jc w:val="both"/>
      </w:pPr>
      <w:r>
        <w:rPr>
          <w:rFonts w:ascii="Times New Roman" w:hAnsi="Times New Roman"/>
          <w:b w:val="0"/>
          <w:i w:val="0"/>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14:paraId="288AED10">
      <w:pPr>
        <w:spacing w:before="0" w:after="0" w:line="264" w:lineRule="auto"/>
        <w:ind w:firstLine="600"/>
        <w:jc w:val="both"/>
      </w:pPr>
      <w:r>
        <w:rPr>
          <w:rFonts w:ascii="Times New Roman" w:hAnsi="Times New Roman"/>
          <w:b w:val="0"/>
          <w:i w:val="0"/>
          <w:color w:val="000000"/>
          <w:sz w:val="28"/>
        </w:rPr>
        <w:t>Вычислять соотношения между площадями поверхностей и объёмами подобных тел.</w:t>
      </w:r>
    </w:p>
    <w:p w14:paraId="2B190A52">
      <w:pPr>
        <w:spacing w:before="0" w:after="0" w:line="264" w:lineRule="auto"/>
        <w:ind w:firstLine="600"/>
        <w:jc w:val="both"/>
      </w:pPr>
      <w:r>
        <w:rPr>
          <w:rFonts w:ascii="Times New Roman" w:hAnsi="Times New Roman"/>
          <w:b w:val="0"/>
          <w:i w:val="0"/>
          <w:color w:val="000000"/>
          <w:sz w:val="28"/>
        </w:rPr>
        <w:t>Изображать изучаемые фигуры от руки и с применением простых чертёжных инструментов.</w:t>
      </w:r>
    </w:p>
    <w:p w14:paraId="6A57DC1D">
      <w:pPr>
        <w:spacing w:before="0" w:after="0" w:line="264" w:lineRule="auto"/>
        <w:ind w:firstLine="600"/>
        <w:jc w:val="both"/>
      </w:pPr>
      <w:r>
        <w:rPr>
          <w:rFonts w:ascii="Times New Roman" w:hAnsi="Times New Roman"/>
          <w:b w:val="0"/>
          <w:i w:val="0"/>
          <w:color w:val="000000"/>
          <w:sz w:val="28"/>
        </w:rPr>
        <w:t>Выполнять (выносные) плоские чертежи из рисунков простых объёмных фигур: вид сверху, сбоку, снизу; строить сечения тел вращения.</w:t>
      </w:r>
    </w:p>
    <w:p w14:paraId="1ACC46A2">
      <w:pPr>
        <w:spacing w:before="0" w:after="0" w:line="264" w:lineRule="auto"/>
        <w:ind w:firstLine="600"/>
        <w:jc w:val="both"/>
      </w:pPr>
      <w:r>
        <w:rPr>
          <w:rFonts w:ascii="Times New Roman" w:hAnsi="Times New Roman"/>
          <w:b w:val="0"/>
          <w:i w:val="0"/>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08D6737">
      <w:pPr>
        <w:spacing w:before="0" w:after="0" w:line="264" w:lineRule="auto"/>
        <w:ind w:firstLine="600"/>
        <w:jc w:val="both"/>
      </w:pPr>
      <w:r>
        <w:rPr>
          <w:rFonts w:ascii="Times New Roman" w:hAnsi="Times New Roman"/>
          <w:b w:val="0"/>
          <w:i w:val="0"/>
          <w:color w:val="000000"/>
          <w:sz w:val="28"/>
        </w:rPr>
        <w:t>Оперировать понятием вектор в пространстве.</w:t>
      </w:r>
    </w:p>
    <w:p w14:paraId="0F9D0D18">
      <w:pPr>
        <w:spacing w:before="0" w:after="0" w:line="264" w:lineRule="auto"/>
        <w:ind w:firstLine="600"/>
        <w:jc w:val="both"/>
      </w:pPr>
      <w:r>
        <w:rPr>
          <w:rFonts w:ascii="Times New Roman" w:hAnsi="Times New Roman"/>
          <w:b w:val="0"/>
          <w:i w:val="0"/>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14:paraId="71BFCD95">
      <w:pPr>
        <w:spacing w:before="0" w:after="0" w:line="264" w:lineRule="auto"/>
        <w:ind w:firstLine="600"/>
        <w:jc w:val="both"/>
      </w:pPr>
      <w:r>
        <w:rPr>
          <w:rFonts w:ascii="Times New Roman" w:hAnsi="Times New Roman"/>
          <w:b w:val="0"/>
          <w:i w:val="0"/>
          <w:color w:val="000000"/>
          <w:sz w:val="28"/>
        </w:rPr>
        <w:t>Применять правило параллелепипеда.</w:t>
      </w:r>
    </w:p>
    <w:p w14:paraId="114AE953">
      <w:pPr>
        <w:spacing w:before="0" w:after="0" w:line="264" w:lineRule="auto"/>
        <w:ind w:firstLine="600"/>
        <w:jc w:val="both"/>
      </w:pPr>
      <w:r>
        <w:rPr>
          <w:rFonts w:ascii="Times New Roman" w:hAnsi="Times New Roman"/>
          <w:b w:val="0"/>
          <w:i w:val="0"/>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12E0CEFA">
      <w:pPr>
        <w:spacing w:before="0" w:after="0" w:line="264" w:lineRule="auto"/>
        <w:ind w:firstLine="600"/>
        <w:jc w:val="both"/>
      </w:pPr>
      <w:r>
        <w:rPr>
          <w:rFonts w:ascii="Times New Roman" w:hAnsi="Times New Roman"/>
          <w:b w:val="0"/>
          <w:i w:val="0"/>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2B36D523">
      <w:pPr>
        <w:spacing w:before="0" w:after="0" w:line="264" w:lineRule="auto"/>
        <w:ind w:firstLine="600"/>
        <w:jc w:val="both"/>
      </w:pPr>
      <w:r>
        <w:rPr>
          <w:rFonts w:ascii="Times New Roman" w:hAnsi="Times New Roman"/>
          <w:b w:val="0"/>
          <w:i w:val="0"/>
          <w:color w:val="000000"/>
          <w:sz w:val="28"/>
        </w:rPr>
        <w:t>Задавать плоскость уравнением в декартовой системе координат.</w:t>
      </w:r>
    </w:p>
    <w:p w14:paraId="0FACFA71">
      <w:pPr>
        <w:spacing w:before="0" w:after="0" w:line="264" w:lineRule="auto"/>
        <w:ind w:firstLine="60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DC5A702">
      <w:pPr>
        <w:spacing w:before="0" w:after="0" w:line="264" w:lineRule="auto"/>
        <w:ind w:firstLine="600"/>
        <w:jc w:val="both"/>
      </w:pPr>
      <w:r>
        <w:rPr>
          <w:rFonts w:ascii="Times New Roman" w:hAnsi="Times New Roman"/>
          <w:b w:val="0"/>
          <w:i w:val="0"/>
          <w:color w:val="000000"/>
          <w:sz w:val="28"/>
        </w:rPr>
        <w:t>Решать простейшие геометрические задачи на применение векторно-координатного метода.</w:t>
      </w:r>
    </w:p>
    <w:p w14:paraId="2154A286">
      <w:pPr>
        <w:spacing w:before="0" w:after="0" w:line="264" w:lineRule="auto"/>
        <w:ind w:firstLine="600"/>
        <w:jc w:val="both"/>
      </w:pPr>
      <w:r>
        <w:rPr>
          <w:rFonts w:ascii="Times New Roman" w:hAnsi="Times New Roman"/>
          <w:b w:val="0"/>
          <w:i w:val="0"/>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66BE4D43">
      <w:pPr>
        <w:spacing w:before="0" w:after="0" w:line="264" w:lineRule="auto"/>
        <w:ind w:firstLine="60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194A093F">
      <w:pPr>
        <w:spacing w:before="0" w:after="0" w:line="264" w:lineRule="auto"/>
        <w:ind w:firstLine="60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2A7D50D6">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434F2E7">
      <w:pPr>
        <w:sectPr>
          <w:pgSz w:w="11906" w:h="16383"/>
          <w:pgMar w:top="560" w:right="426" w:bottom="423" w:left="480" w:header="720" w:footer="720" w:gutter="0"/>
          <w:cols w:space="720" w:num="1"/>
        </w:sectPr>
      </w:pPr>
      <w:bookmarkStart w:id="18" w:name="block-55323989"/>
    </w:p>
    <w:bookmarkEnd w:id="14"/>
    <w:bookmarkEnd w:id="18"/>
    <w:p w14:paraId="460DCD23">
      <w:pPr>
        <w:spacing w:before="0" w:after="0"/>
        <w:ind w:left="120"/>
        <w:jc w:val="left"/>
      </w:pPr>
      <w:bookmarkStart w:id="19" w:name="block-55323991"/>
      <w:r>
        <w:rPr>
          <w:rFonts w:ascii="Times New Roman" w:hAnsi="Times New Roman"/>
          <w:b/>
          <w:i w:val="0"/>
          <w:color w:val="000000"/>
          <w:sz w:val="28"/>
        </w:rPr>
        <w:t xml:space="preserve"> ТЕМАТИЧЕСКОЕ ПЛАНИРОВАНИЕ </w:t>
      </w:r>
    </w:p>
    <w:p w14:paraId="460D84B2">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3"/>
        <w:gridCol w:w="4523"/>
        <w:gridCol w:w="1421"/>
        <w:gridCol w:w="1574"/>
        <w:gridCol w:w="1656"/>
        <w:gridCol w:w="2859"/>
      </w:tblGrid>
      <w:tr w14:paraId="42C3D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vMerge w:val="restart"/>
            <w:tcMar>
              <w:top w:w="50" w:type="dxa"/>
              <w:left w:w="100" w:type="dxa"/>
            </w:tcMar>
            <w:vAlign w:val="center"/>
          </w:tcPr>
          <w:p w14:paraId="56E133DE">
            <w:pPr>
              <w:spacing w:before="0" w:after="0"/>
              <w:ind w:left="135"/>
              <w:jc w:val="left"/>
            </w:pPr>
            <w:r>
              <w:rPr>
                <w:rFonts w:ascii="Times New Roman" w:hAnsi="Times New Roman"/>
                <w:b/>
                <w:i w:val="0"/>
                <w:color w:val="000000"/>
                <w:sz w:val="24"/>
              </w:rPr>
              <w:t xml:space="preserve">№ п/п </w:t>
            </w:r>
          </w:p>
          <w:p w14:paraId="6FA50696">
            <w:pPr>
              <w:spacing w:before="0" w:after="0"/>
              <w:ind w:left="135"/>
              <w:jc w:val="left"/>
            </w:pPr>
          </w:p>
        </w:tc>
        <w:tc>
          <w:tcPr>
            <w:tcW w:w="3344" w:type="dxa"/>
            <w:vMerge w:val="restart"/>
            <w:tcMar>
              <w:top w:w="50" w:type="dxa"/>
              <w:left w:w="100" w:type="dxa"/>
            </w:tcMar>
            <w:vAlign w:val="center"/>
          </w:tcPr>
          <w:p w14:paraId="4B2468BE">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A35E219">
            <w:pPr>
              <w:spacing w:before="0" w:after="0"/>
              <w:ind w:left="135"/>
              <w:jc w:val="left"/>
            </w:pPr>
          </w:p>
        </w:tc>
        <w:tc>
          <w:tcPr>
            <w:tcW w:w="0" w:type="auto"/>
            <w:gridSpan w:val="3"/>
            <w:tcMar>
              <w:top w:w="50" w:type="dxa"/>
              <w:left w:w="100" w:type="dxa"/>
            </w:tcMar>
            <w:vAlign w:val="center"/>
          </w:tcPr>
          <w:p w14:paraId="5D5A7349">
            <w:pPr>
              <w:spacing w:before="0" w:after="0"/>
              <w:ind w:left="0"/>
              <w:jc w:val="left"/>
            </w:pPr>
            <w:r>
              <w:rPr>
                <w:rFonts w:ascii="Times New Roman" w:hAnsi="Times New Roman"/>
                <w:b/>
                <w:i w:val="0"/>
                <w:color w:val="000000"/>
                <w:sz w:val="24"/>
              </w:rPr>
              <w:t>Количество часов</w:t>
            </w:r>
          </w:p>
        </w:tc>
        <w:tc>
          <w:tcPr>
            <w:tcW w:w="2568" w:type="dxa"/>
            <w:vMerge w:val="restart"/>
            <w:tcMar>
              <w:top w:w="50" w:type="dxa"/>
              <w:left w:w="100" w:type="dxa"/>
            </w:tcMar>
            <w:vAlign w:val="center"/>
          </w:tcPr>
          <w:p w14:paraId="4DB1819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C8343C5">
            <w:pPr>
              <w:spacing w:before="0" w:after="0"/>
              <w:ind w:left="135"/>
              <w:jc w:val="left"/>
            </w:pPr>
          </w:p>
        </w:tc>
      </w:tr>
      <w:tr w14:paraId="11E4E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04D454C">
            <w:pPr>
              <w:jc w:val="left"/>
            </w:pPr>
          </w:p>
        </w:tc>
        <w:tc>
          <w:tcPr>
            <w:tcW w:w="0" w:type="auto"/>
            <w:vMerge w:val="continue"/>
            <w:tcBorders>
              <w:top w:val="nil"/>
            </w:tcBorders>
            <w:tcMar>
              <w:top w:w="50" w:type="dxa"/>
              <w:left w:w="100" w:type="dxa"/>
            </w:tcMar>
          </w:tcPr>
          <w:p w14:paraId="76BE8CE9">
            <w:pPr>
              <w:jc w:val="left"/>
            </w:pPr>
          </w:p>
        </w:tc>
        <w:tc>
          <w:tcPr>
            <w:tcW w:w="949" w:type="dxa"/>
            <w:tcMar>
              <w:top w:w="50" w:type="dxa"/>
              <w:left w:w="100" w:type="dxa"/>
            </w:tcMar>
            <w:vAlign w:val="center"/>
          </w:tcPr>
          <w:p w14:paraId="636FBD45">
            <w:pPr>
              <w:spacing w:before="0" w:after="0"/>
              <w:ind w:left="135"/>
              <w:jc w:val="left"/>
            </w:pPr>
            <w:r>
              <w:rPr>
                <w:rFonts w:ascii="Times New Roman" w:hAnsi="Times New Roman"/>
                <w:b/>
                <w:i w:val="0"/>
                <w:color w:val="000000"/>
                <w:sz w:val="24"/>
              </w:rPr>
              <w:t xml:space="preserve">Всего </w:t>
            </w:r>
          </w:p>
          <w:p w14:paraId="37AC17B8">
            <w:pPr>
              <w:spacing w:before="0" w:after="0"/>
              <w:ind w:left="135"/>
              <w:jc w:val="left"/>
            </w:pPr>
          </w:p>
        </w:tc>
        <w:tc>
          <w:tcPr>
            <w:tcW w:w="1667" w:type="dxa"/>
            <w:tcMar>
              <w:top w:w="50" w:type="dxa"/>
              <w:left w:w="100" w:type="dxa"/>
            </w:tcMar>
            <w:vAlign w:val="center"/>
          </w:tcPr>
          <w:p w14:paraId="2FFF8741">
            <w:pPr>
              <w:spacing w:before="0" w:after="0"/>
              <w:ind w:left="135"/>
              <w:jc w:val="left"/>
            </w:pPr>
            <w:r>
              <w:rPr>
                <w:rFonts w:ascii="Times New Roman" w:hAnsi="Times New Roman"/>
                <w:b/>
                <w:i w:val="0"/>
                <w:color w:val="000000"/>
                <w:sz w:val="24"/>
              </w:rPr>
              <w:t xml:space="preserve">Контрольные работы </w:t>
            </w:r>
          </w:p>
          <w:p w14:paraId="1340CD42">
            <w:pPr>
              <w:spacing w:before="0" w:after="0"/>
              <w:ind w:left="135"/>
              <w:jc w:val="left"/>
            </w:pPr>
          </w:p>
        </w:tc>
        <w:tc>
          <w:tcPr>
            <w:tcW w:w="1756" w:type="dxa"/>
            <w:tcMar>
              <w:top w:w="50" w:type="dxa"/>
              <w:left w:w="100" w:type="dxa"/>
            </w:tcMar>
            <w:vAlign w:val="center"/>
          </w:tcPr>
          <w:p w14:paraId="495E5D5F">
            <w:pPr>
              <w:spacing w:before="0" w:after="0"/>
              <w:ind w:left="135"/>
              <w:jc w:val="left"/>
            </w:pPr>
            <w:r>
              <w:rPr>
                <w:rFonts w:ascii="Times New Roman" w:hAnsi="Times New Roman"/>
                <w:b/>
                <w:i w:val="0"/>
                <w:color w:val="000000"/>
                <w:sz w:val="24"/>
              </w:rPr>
              <w:t xml:space="preserve">Практические работы </w:t>
            </w:r>
          </w:p>
          <w:p w14:paraId="035BAA9F">
            <w:pPr>
              <w:spacing w:before="0" w:after="0"/>
              <w:ind w:left="135"/>
              <w:jc w:val="left"/>
            </w:pPr>
          </w:p>
        </w:tc>
        <w:tc>
          <w:tcPr>
            <w:tcW w:w="0" w:type="auto"/>
            <w:vMerge w:val="continue"/>
            <w:tcBorders>
              <w:top w:val="nil"/>
            </w:tcBorders>
            <w:tcMar>
              <w:top w:w="50" w:type="dxa"/>
              <w:left w:w="100" w:type="dxa"/>
            </w:tcMar>
          </w:tcPr>
          <w:p w14:paraId="027121EF">
            <w:pPr>
              <w:jc w:val="left"/>
            </w:pPr>
          </w:p>
        </w:tc>
      </w:tr>
      <w:tr w14:paraId="2B3EB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01A578B8">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74FA2C0F">
            <w:pPr>
              <w:spacing w:before="0" w:after="0"/>
              <w:ind w:left="135"/>
              <w:jc w:val="left"/>
            </w:pPr>
            <w:r>
              <w:rPr>
                <w:rFonts w:ascii="Times New Roman" w:hAnsi="Times New Roman"/>
                <w:b w:val="0"/>
                <w:i w:val="0"/>
                <w:color w:val="000000"/>
                <w:sz w:val="24"/>
              </w:rPr>
              <w:t>Введение в стереометрию</w:t>
            </w:r>
          </w:p>
        </w:tc>
        <w:tc>
          <w:tcPr>
            <w:tcW w:w="949" w:type="dxa"/>
            <w:tcMar>
              <w:top w:w="50" w:type="dxa"/>
              <w:left w:w="100" w:type="dxa"/>
            </w:tcMar>
            <w:vAlign w:val="center"/>
          </w:tcPr>
          <w:p w14:paraId="77290795">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14:paraId="30B72D8F">
            <w:pPr>
              <w:spacing w:before="0" w:after="0" w:line="276" w:lineRule="auto"/>
              <w:ind w:left="135"/>
              <w:jc w:val="center"/>
            </w:pPr>
          </w:p>
        </w:tc>
        <w:tc>
          <w:tcPr>
            <w:tcW w:w="1756" w:type="dxa"/>
            <w:tcMar>
              <w:top w:w="50" w:type="dxa"/>
              <w:left w:w="100" w:type="dxa"/>
            </w:tcMar>
            <w:vAlign w:val="center"/>
          </w:tcPr>
          <w:p w14:paraId="4F6788E0">
            <w:pPr>
              <w:spacing w:before="0" w:after="0" w:line="276" w:lineRule="auto"/>
              <w:ind w:left="135"/>
              <w:jc w:val="center"/>
            </w:pPr>
          </w:p>
        </w:tc>
        <w:tc>
          <w:tcPr>
            <w:tcW w:w="2568" w:type="dxa"/>
            <w:tcMar>
              <w:top w:w="50" w:type="dxa"/>
              <w:left w:w="100" w:type="dxa"/>
            </w:tcMar>
            <w:vAlign w:val="center"/>
          </w:tcPr>
          <w:p w14:paraId="5DE3E2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4DF58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7FC70532">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23510B31">
            <w:pPr>
              <w:spacing w:before="0" w:after="0"/>
              <w:ind w:left="135"/>
              <w:jc w:val="left"/>
            </w:pPr>
            <w:r>
              <w:rPr>
                <w:rFonts w:ascii="Times New Roman" w:hAnsi="Times New Roman"/>
                <w:b w:val="0"/>
                <w:i w:val="0"/>
                <w:color w:val="000000"/>
                <w:sz w:val="24"/>
              </w:rPr>
              <w:t>Прямые и плоскости в пространстве. Параллельность прямых и плоскостей</w:t>
            </w:r>
          </w:p>
        </w:tc>
        <w:tc>
          <w:tcPr>
            <w:tcW w:w="949" w:type="dxa"/>
            <w:tcMar>
              <w:top w:w="50" w:type="dxa"/>
              <w:left w:w="100" w:type="dxa"/>
            </w:tcMar>
            <w:vAlign w:val="center"/>
          </w:tcPr>
          <w:p w14:paraId="26CE770B">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14:paraId="6FD591A3">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69FEE718">
            <w:pPr>
              <w:spacing w:before="0" w:after="0" w:line="276" w:lineRule="auto"/>
              <w:ind w:left="135"/>
              <w:jc w:val="center"/>
            </w:pPr>
          </w:p>
        </w:tc>
        <w:tc>
          <w:tcPr>
            <w:tcW w:w="2568" w:type="dxa"/>
            <w:tcMar>
              <w:top w:w="50" w:type="dxa"/>
              <w:left w:w="100" w:type="dxa"/>
            </w:tcMar>
            <w:vAlign w:val="center"/>
          </w:tcPr>
          <w:p w14:paraId="5F2E8D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6B65E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405658C0">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377A0C2A">
            <w:pPr>
              <w:spacing w:before="0" w:after="0"/>
              <w:ind w:left="135"/>
              <w:jc w:val="left"/>
            </w:pPr>
            <w:r>
              <w:rPr>
                <w:rFonts w:ascii="Times New Roman" w:hAnsi="Times New Roman"/>
                <w:b w:val="0"/>
                <w:i w:val="0"/>
                <w:color w:val="000000"/>
                <w:sz w:val="24"/>
              </w:rPr>
              <w:t>Перпендикулярность прямых и плоскостей</w:t>
            </w:r>
          </w:p>
        </w:tc>
        <w:tc>
          <w:tcPr>
            <w:tcW w:w="949" w:type="dxa"/>
            <w:tcMar>
              <w:top w:w="50" w:type="dxa"/>
              <w:left w:w="100" w:type="dxa"/>
            </w:tcMar>
            <w:vAlign w:val="center"/>
          </w:tcPr>
          <w:p w14:paraId="7F0D1E87">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14:paraId="6DC63260">
            <w:pPr>
              <w:spacing w:before="0" w:after="0" w:line="276" w:lineRule="auto"/>
              <w:ind w:left="135"/>
              <w:jc w:val="center"/>
            </w:pPr>
          </w:p>
        </w:tc>
        <w:tc>
          <w:tcPr>
            <w:tcW w:w="1756" w:type="dxa"/>
            <w:tcMar>
              <w:top w:w="50" w:type="dxa"/>
              <w:left w:w="100" w:type="dxa"/>
            </w:tcMar>
            <w:vAlign w:val="center"/>
          </w:tcPr>
          <w:p w14:paraId="5F2BF32F">
            <w:pPr>
              <w:spacing w:before="0" w:after="0" w:line="276" w:lineRule="auto"/>
              <w:ind w:left="135"/>
              <w:jc w:val="center"/>
            </w:pPr>
          </w:p>
        </w:tc>
        <w:tc>
          <w:tcPr>
            <w:tcW w:w="2568" w:type="dxa"/>
            <w:tcMar>
              <w:top w:w="50" w:type="dxa"/>
              <w:left w:w="100" w:type="dxa"/>
            </w:tcMar>
            <w:vAlign w:val="center"/>
          </w:tcPr>
          <w:p w14:paraId="6C46BB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2BAA7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2E92FC8D">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68327F87">
            <w:pPr>
              <w:spacing w:before="0" w:after="0"/>
              <w:ind w:left="135"/>
              <w:jc w:val="left"/>
            </w:pPr>
            <w:r>
              <w:rPr>
                <w:rFonts w:ascii="Times New Roman" w:hAnsi="Times New Roman"/>
                <w:b w:val="0"/>
                <w:i w:val="0"/>
                <w:color w:val="000000"/>
                <w:sz w:val="24"/>
              </w:rPr>
              <w:t>Углы между прямыми и плоскостями</w:t>
            </w:r>
          </w:p>
        </w:tc>
        <w:tc>
          <w:tcPr>
            <w:tcW w:w="949" w:type="dxa"/>
            <w:tcMar>
              <w:top w:w="50" w:type="dxa"/>
              <w:left w:w="100" w:type="dxa"/>
            </w:tcMar>
            <w:vAlign w:val="center"/>
          </w:tcPr>
          <w:p w14:paraId="13D110FC">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14:paraId="48DF9E21">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54420D80">
            <w:pPr>
              <w:spacing w:before="0" w:after="0" w:line="276" w:lineRule="auto"/>
              <w:ind w:left="135"/>
              <w:jc w:val="center"/>
            </w:pPr>
          </w:p>
        </w:tc>
        <w:tc>
          <w:tcPr>
            <w:tcW w:w="2568" w:type="dxa"/>
            <w:tcMar>
              <w:top w:w="50" w:type="dxa"/>
              <w:left w:w="100" w:type="dxa"/>
            </w:tcMar>
            <w:vAlign w:val="center"/>
          </w:tcPr>
          <w:p w14:paraId="352EC9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51BDA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771D6E87">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276E2F4E">
            <w:pPr>
              <w:spacing w:before="0" w:after="0"/>
              <w:ind w:left="135"/>
              <w:jc w:val="left"/>
            </w:pPr>
            <w:r>
              <w:rPr>
                <w:rFonts w:ascii="Times New Roman" w:hAnsi="Times New Roman"/>
                <w:b w:val="0"/>
                <w:i w:val="0"/>
                <w:color w:val="000000"/>
                <w:sz w:val="24"/>
              </w:rPr>
              <w:t>Многогранники</w:t>
            </w:r>
          </w:p>
        </w:tc>
        <w:tc>
          <w:tcPr>
            <w:tcW w:w="949" w:type="dxa"/>
            <w:tcMar>
              <w:top w:w="50" w:type="dxa"/>
              <w:left w:w="100" w:type="dxa"/>
            </w:tcMar>
            <w:vAlign w:val="center"/>
          </w:tcPr>
          <w:p w14:paraId="4717A272">
            <w:pPr>
              <w:spacing w:before="0" w:after="0" w:line="276" w:lineRule="auto"/>
              <w:ind w:left="135"/>
              <w:jc w:val="center"/>
            </w:pPr>
            <w:r>
              <w:rPr>
                <w:rFonts w:ascii="Times New Roman" w:hAnsi="Times New Roman"/>
                <w:b w:val="0"/>
                <w:i w:val="0"/>
                <w:color w:val="000000"/>
                <w:sz w:val="24"/>
              </w:rPr>
              <w:t xml:space="preserve"> 11 </w:t>
            </w:r>
          </w:p>
        </w:tc>
        <w:tc>
          <w:tcPr>
            <w:tcW w:w="1667" w:type="dxa"/>
            <w:tcMar>
              <w:top w:w="50" w:type="dxa"/>
              <w:left w:w="100" w:type="dxa"/>
            </w:tcMar>
            <w:vAlign w:val="center"/>
          </w:tcPr>
          <w:p w14:paraId="6F75D180">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168E6BFF">
            <w:pPr>
              <w:spacing w:before="0" w:after="0" w:line="276" w:lineRule="auto"/>
              <w:ind w:left="135"/>
              <w:jc w:val="center"/>
            </w:pPr>
          </w:p>
        </w:tc>
        <w:tc>
          <w:tcPr>
            <w:tcW w:w="2568" w:type="dxa"/>
            <w:tcMar>
              <w:top w:w="50" w:type="dxa"/>
              <w:left w:w="100" w:type="dxa"/>
            </w:tcMar>
            <w:vAlign w:val="center"/>
          </w:tcPr>
          <w:p w14:paraId="75B2F4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28FED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0F4C3387">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1104CA0C">
            <w:pPr>
              <w:spacing w:before="0" w:after="0"/>
              <w:ind w:left="135"/>
              <w:jc w:val="left"/>
            </w:pPr>
            <w:r>
              <w:rPr>
                <w:rFonts w:ascii="Times New Roman" w:hAnsi="Times New Roman"/>
                <w:b w:val="0"/>
                <w:i w:val="0"/>
                <w:color w:val="000000"/>
                <w:sz w:val="24"/>
              </w:rPr>
              <w:t>Объёмы многогранников</w:t>
            </w:r>
          </w:p>
        </w:tc>
        <w:tc>
          <w:tcPr>
            <w:tcW w:w="949" w:type="dxa"/>
            <w:tcMar>
              <w:top w:w="50" w:type="dxa"/>
              <w:left w:w="100" w:type="dxa"/>
            </w:tcMar>
            <w:vAlign w:val="center"/>
          </w:tcPr>
          <w:p w14:paraId="3E8D0A2C">
            <w:pPr>
              <w:spacing w:before="0" w:after="0" w:line="276" w:lineRule="auto"/>
              <w:ind w:left="135"/>
              <w:jc w:val="center"/>
            </w:pPr>
            <w:r>
              <w:rPr>
                <w:rFonts w:ascii="Times New Roman" w:hAnsi="Times New Roman"/>
                <w:b w:val="0"/>
                <w:i w:val="0"/>
                <w:color w:val="000000"/>
                <w:sz w:val="24"/>
              </w:rPr>
              <w:t xml:space="preserve"> 9 </w:t>
            </w:r>
          </w:p>
        </w:tc>
        <w:tc>
          <w:tcPr>
            <w:tcW w:w="1667" w:type="dxa"/>
            <w:tcMar>
              <w:top w:w="50" w:type="dxa"/>
              <w:left w:w="100" w:type="dxa"/>
            </w:tcMar>
            <w:vAlign w:val="center"/>
          </w:tcPr>
          <w:p w14:paraId="13398E9B">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256738AA">
            <w:pPr>
              <w:spacing w:before="0" w:after="0" w:line="276" w:lineRule="auto"/>
              <w:ind w:left="135"/>
              <w:jc w:val="center"/>
            </w:pPr>
          </w:p>
        </w:tc>
        <w:tc>
          <w:tcPr>
            <w:tcW w:w="2568" w:type="dxa"/>
            <w:tcMar>
              <w:top w:w="50" w:type="dxa"/>
              <w:left w:w="100" w:type="dxa"/>
            </w:tcMar>
            <w:vAlign w:val="center"/>
          </w:tcPr>
          <w:p w14:paraId="3B0B9B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6F879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5AECFD73">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05AB243A">
            <w:pPr>
              <w:spacing w:before="0" w:after="0"/>
              <w:ind w:left="135"/>
              <w:jc w:val="left"/>
            </w:pPr>
            <w:r>
              <w:rPr>
                <w:rFonts w:ascii="Times New Roman" w:hAnsi="Times New Roman"/>
                <w:b w:val="0"/>
                <w:i w:val="0"/>
                <w:color w:val="000000"/>
                <w:sz w:val="24"/>
              </w:rPr>
              <w:t>Повторение: сечения, расстояния и углы</w:t>
            </w:r>
          </w:p>
        </w:tc>
        <w:tc>
          <w:tcPr>
            <w:tcW w:w="949" w:type="dxa"/>
            <w:tcMar>
              <w:top w:w="50" w:type="dxa"/>
              <w:left w:w="100" w:type="dxa"/>
            </w:tcMar>
            <w:vAlign w:val="center"/>
          </w:tcPr>
          <w:p w14:paraId="40C8AC37">
            <w:pPr>
              <w:spacing w:before="0" w:after="0" w:line="276" w:lineRule="auto"/>
              <w:ind w:left="135"/>
              <w:jc w:val="center"/>
            </w:pPr>
            <w:r>
              <w:rPr>
                <w:rFonts w:ascii="Times New Roman" w:hAnsi="Times New Roman"/>
                <w:b w:val="0"/>
                <w:i w:val="0"/>
                <w:color w:val="000000"/>
                <w:sz w:val="24"/>
              </w:rPr>
              <w:t xml:space="preserve"> 4 </w:t>
            </w:r>
          </w:p>
        </w:tc>
        <w:tc>
          <w:tcPr>
            <w:tcW w:w="1667" w:type="dxa"/>
            <w:tcMar>
              <w:top w:w="50" w:type="dxa"/>
              <w:left w:w="100" w:type="dxa"/>
            </w:tcMar>
            <w:vAlign w:val="center"/>
          </w:tcPr>
          <w:p w14:paraId="35A80ECA">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79DAB671">
            <w:pPr>
              <w:spacing w:before="0" w:after="0" w:line="276" w:lineRule="auto"/>
              <w:ind w:left="135"/>
              <w:jc w:val="center"/>
            </w:pPr>
          </w:p>
        </w:tc>
        <w:tc>
          <w:tcPr>
            <w:tcW w:w="2568" w:type="dxa"/>
            <w:tcMar>
              <w:top w:w="50" w:type="dxa"/>
              <w:left w:w="100" w:type="dxa"/>
            </w:tcMar>
            <w:vAlign w:val="center"/>
          </w:tcPr>
          <w:p w14:paraId="12C44B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7F8CA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48A7CE">
            <w:pPr>
              <w:spacing w:before="0" w:after="0"/>
              <w:ind w:left="135"/>
              <w:jc w:val="left"/>
            </w:pPr>
            <w:r>
              <w:rPr>
                <w:rFonts w:ascii="Times New Roman" w:hAnsi="Times New Roman"/>
                <w:b w:val="0"/>
                <w:i w:val="0"/>
                <w:color w:val="000000"/>
                <w:sz w:val="24"/>
              </w:rPr>
              <w:t>ОБЩЕЕ КОЛИЧЕСТВО ЧАСОВ ПО ПРОГРАММЕ</w:t>
            </w:r>
          </w:p>
        </w:tc>
        <w:tc>
          <w:tcPr>
            <w:tcW w:w="1491" w:type="dxa"/>
            <w:tcMar>
              <w:top w:w="50" w:type="dxa"/>
              <w:left w:w="100" w:type="dxa"/>
            </w:tcMar>
            <w:vAlign w:val="center"/>
          </w:tcPr>
          <w:p w14:paraId="6DA12471">
            <w:pPr>
              <w:spacing w:before="0" w:after="0" w:line="276" w:lineRule="auto"/>
              <w:ind w:left="135"/>
              <w:jc w:val="center"/>
            </w:pPr>
            <w:r>
              <w:rPr>
                <w:rFonts w:ascii="Times New Roman" w:hAnsi="Times New Roman"/>
                <w:b w:val="0"/>
                <w:i w:val="0"/>
                <w:color w:val="000000"/>
                <w:sz w:val="24"/>
              </w:rPr>
              <w:t xml:space="preserve"> 68 </w:t>
            </w:r>
          </w:p>
        </w:tc>
        <w:tc>
          <w:tcPr>
            <w:tcW w:w="1667" w:type="dxa"/>
            <w:tcMar>
              <w:top w:w="50" w:type="dxa"/>
              <w:left w:w="100" w:type="dxa"/>
            </w:tcMar>
            <w:vAlign w:val="center"/>
          </w:tcPr>
          <w:p w14:paraId="1C402345">
            <w:pPr>
              <w:spacing w:before="0" w:after="0" w:line="276" w:lineRule="auto"/>
              <w:ind w:left="135"/>
              <w:jc w:val="center"/>
            </w:pPr>
            <w:r>
              <w:rPr>
                <w:rFonts w:ascii="Times New Roman" w:hAnsi="Times New Roman"/>
                <w:b w:val="0"/>
                <w:i w:val="0"/>
                <w:color w:val="000000"/>
                <w:sz w:val="24"/>
              </w:rPr>
              <w:t xml:space="preserve"> 5 </w:t>
            </w:r>
          </w:p>
        </w:tc>
        <w:tc>
          <w:tcPr>
            <w:tcW w:w="1756" w:type="dxa"/>
            <w:tcMar>
              <w:top w:w="50" w:type="dxa"/>
              <w:left w:w="100" w:type="dxa"/>
            </w:tcMar>
            <w:vAlign w:val="center"/>
          </w:tcPr>
          <w:p w14:paraId="589EF0CD">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14:paraId="62D99678">
            <w:pPr>
              <w:jc w:val="left"/>
            </w:pPr>
          </w:p>
        </w:tc>
      </w:tr>
    </w:tbl>
    <w:p w14:paraId="3EF84033">
      <w:pPr>
        <w:sectPr>
          <w:pgSz w:w="16383" w:h="11906" w:orient="landscape"/>
          <w:cols w:space="720" w:num="1"/>
        </w:sectPr>
      </w:pPr>
    </w:p>
    <w:p w14:paraId="1F912076">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1"/>
        <w:gridCol w:w="4220"/>
        <w:gridCol w:w="1488"/>
        <w:gridCol w:w="1606"/>
        <w:gridCol w:w="1681"/>
        <w:gridCol w:w="2860"/>
      </w:tblGrid>
      <w:tr w14:paraId="60E36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14:paraId="6D48125E">
            <w:pPr>
              <w:spacing w:before="0" w:after="0"/>
              <w:ind w:left="135"/>
              <w:jc w:val="left"/>
            </w:pPr>
            <w:r>
              <w:rPr>
                <w:rFonts w:ascii="Times New Roman" w:hAnsi="Times New Roman"/>
                <w:b/>
                <w:i w:val="0"/>
                <w:color w:val="000000"/>
                <w:sz w:val="24"/>
              </w:rPr>
              <w:t xml:space="preserve">№ п/п </w:t>
            </w:r>
          </w:p>
          <w:p w14:paraId="47CA4094">
            <w:pPr>
              <w:spacing w:before="0" w:after="0"/>
              <w:ind w:left="135"/>
              <w:jc w:val="left"/>
            </w:pPr>
          </w:p>
        </w:tc>
        <w:tc>
          <w:tcPr>
            <w:tcW w:w="2640" w:type="dxa"/>
            <w:vMerge w:val="restart"/>
            <w:tcMar>
              <w:top w:w="50" w:type="dxa"/>
              <w:left w:w="100" w:type="dxa"/>
            </w:tcMar>
            <w:vAlign w:val="center"/>
          </w:tcPr>
          <w:p w14:paraId="6F999DD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F3FEB0A">
            <w:pPr>
              <w:spacing w:before="0" w:after="0"/>
              <w:ind w:left="135"/>
              <w:jc w:val="left"/>
            </w:pPr>
          </w:p>
        </w:tc>
        <w:tc>
          <w:tcPr>
            <w:tcW w:w="0" w:type="auto"/>
            <w:gridSpan w:val="3"/>
            <w:tcMar>
              <w:top w:w="50" w:type="dxa"/>
              <w:left w:w="100" w:type="dxa"/>
            </w:tcMar>
            <w:vAlign w:val="center"/>
          </w:tcPr>
          <w:p w14:paraId="3C27245C">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14:paraId="2FDF88B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7A5D3B0">
            <w:pPr>
              <w:spacing w:before="0" w:after="0"/>
              <w:ind w:left="135"/>
              <w:jc w:val="left"/>
            </w:pPr>
          </w:p>
        </w:tc>
      </w:tr>
      <w:tr w14:paraId="7F8FE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BAB6CEB">
            <w:pPr>
              <w:jc w:val="left"/>
            </w:pPr>
          </w:p>
        </w:tc>
        <w:tc>
          <w:tcPr>
            <w:tcW w:w="0" w:type="auto"/>
            <w:vMerge w:val="continue"/>
            <w:tcBorders>
              <w:top w:val="nil"/>
            </w:tcBorders>
            <w:tcMar>
              <w:top w:w="50" w:type="dxa"/>
              <w:left w:w="100" w:type="dxa"/>
            </w:tcMar>
          </w:tcPr>
          <w:p w14:paraId="6F3E1E77">
            <w:pPr>
              <w:jc w:val="left"/>
            </w:pPr>
          </w:p>
        </w:tc>
        <w:tc>
          <w:tcPr>
            <w:tcW w:w="1017" w:type="dxa"/>
            <w:tcMar>
              <w:top w:w="50" w:type="dxa"/>
              <w:left w:w="100" w:type="dxa"/>
            </w:tcMar>
            <w:vAlign w:val="center"/>
          </w:tcPr>
          <w:p w14:paraId="73601952">
            <w:pPr>
              <w:spacing w:before="0" w:after="0"/>
              <w:ind w:left="135"/>
              <w:jc w:val="left"/>
            </w:pPr>
            <w:r>
              <w:rPr>
                <w:rFonts w:ascii="Times New Roman" w:hAnsi="Times New Roman"/>
                <w:b/>
                <w:i w:val="0"/>
                <w:color w:val="000000"/>
                <w:sz w:val="24"/>
              </w:rPr>
              <w:t xml:space="preserve">Всего </w:t>
            </w:r>
          </w:p>
          <w:p w14:paraId="65369A45">
            <w:pPr>
              <w:spacing w:before="0" w:after="0"/>
              <w:ind w:left="135"/>
              <w:jc w:val="left"/>
            </w:pPr>
          </w:p>
        </w:tc>
        <w:tc>
          <w:tcPr>
            <w:tcW w:w="1745" w:type="dxa"/>
            <w:tcMar>
              <w:top w:w="50" w:type="dxa"/>
              <w:left w:w="100" w:type="dxa"/>
            </w:tcMar>
            <w:vAlign w:val="center"/>
          </w:tcPr>
          <w:p w14:paraId="316F0C95">
            <w:pPr>
              <w:spacing w:before="0" w:after="0"/>
              <w:ind w:left="135"/>
              <w:jc w:val="left"/>
            </w:pPr>
            <w:r>
              <w:rPr>
                <w:rFonts w:ascii="Times New Roman" w:hAnsi="Times New Roman"/>
                <w:b/>
                <w:i w:val="0"/>
                <w:color w:val="000000"/>
                <w:sz w:val="24"/>
              </w:rPr>
              <w:t xml:space="preserve">Контрольные работы </w:t>
            </w:r>
          </w:p>
          <w:p w14:paraId="359AB4A6">
            <w:pPr>
              <w:spacing w:before="0" w:after="0"/>
              <w:ind w:left="135"/>
              <w:jc w:val="left"/>
            </w:pPr>
          </w:p>
        </w:tc>
        <w:tc>
          <w:tcPr>
            <w:tcW w:w="1829" w:type="dxa"/>
            <w:tcMar>
              <w:top w:w="50" w:type="dxa"/>
              <w:left w:w="100" w:type="dxa"/>
            </w:tcMar>
            <w:vAlign w:val="center"/>
          </w:tcPr>
          <w:p w14:paraId="3E8AA11C">
            <w:pPr>
              <w:spacing w:before="0" w:after="0"/>
              <w:ind w:left="135"/>
              <w:jc w:val="left"/>
            </w:pPr>
            <w:r>
              <w:rPr>
                <w:rFonts w:ascii="Times New Roman" w:hAnsi="Times New Roman"/>
                <w:b/>
                <w:i w:val="0"/>
                <w:color w:val="000000"/>
                <w:sz w:val="24"/>
              </w:rPr>
              <w:t xml:space="preserve">Практические работы </w:t>
            </w:r>
          </w:p>
          <w:p w14:paraId="70843493">
            <w:pPr>
              <w:spacing w:before="0" w:after="0"/>
              <w:ind w:left="135"/>
              <w:jc w:val="left"/>
            </w:pPr>
          </w:p>
        </w:tc>
        <w:tc>
          <w:tcPr>
            <w:tcW w:w="0" w:type="auto"/>
            <w:vMerge w:val="continue"/>
            <w:tcBorders>
              <w:top w:val="nil"/>
            </w:tcBorders>
            <w:tcMar>
              <w:top w:w="50" w:type="dxa"/>
              <w:left w:w="100" w:type="dxa"/>
            </w:tcMar>
          </w:tcPr>
          <w:p w14:paraId="2076D134">
            <w:pPr>
              <w:jc w:val="left"/>
            </w:pPr>
          </w:p>
        </w:tc>
      </w:tr>
      <w:tr w14:paraId="3D290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2705312A">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14:paraId="11DB10F7">
            <w:pPr>
              <w:spacing w:before="0" w:after="0"/>
              <w:ind w:left="135"/>
              <w:jc w:val="left"/>
            </w:pPr>
            <w:r>
              <w:rPr>
                <w:rFonts w:ascii="Times New Roman" w:hAnsi="Times New Roman"/>
                <w:b w:val="0"/>
                <w:i w:val="0"/>
                <w:color w:val="000000"/>
                <w:sz w:val="24"/>
              </w:rPr>
              <w:t>Тела вращения</w:t>
            </w:r>
          </w:p>
        </w:tc>
        <w:tc>
          <w:tcPr>
            <w:tcW w:w="1017" w:type="dxa"/>
            <w:tcMar>
              <w:top w:w="50" w:type="dxa"/>
              <w:left w:w="100" w:type="dxa"/>
            </w:tcMar>
            <w:vAlign w:val="center"/>
          </w:tcPr>
          <w:p w14:paraId="2C65F999">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24</w:t>
            </w:r>
            <w:r>
              <w:rPr>
                <w:rFonts w:ascii="Times New Roman" w:hAnsi="Times New Roman"/>
                <w:b w:val="0"/>
                <w:i w:val="0"/>
                <w:color w:val="000000"/>
                <w:sz w:val="24"/>
              </w:rPr>
              <w:t xml:space="preserve"> </w:t>
            </w:r>
          </w:p>
        </w:tc>
        <w:tc>
          <w:tcPr>
            <w:tcW w:w="1745" w:type="dxa"/>
            <w:tcMar>
              <w:top w:w="50" w:type="dxa"/>
              <w:left w:w="100" w:type="dxa"/>
            </w:tcMar>
            <w:vAlign w:val="center"/>
          </w:tcPr>
          <w:p w14:paraId="781B0E1D">
            <w:pPr>
              <w:spacing w:before="0" w:after="0" w:line="276" w:lineRule="auto"/>
              <w:ind w:left="135"/>
              <w:jc w:val="center"/>
              <w:rPr>
                <w:rFonts w:hint="default"/>
                <w:lang w:val="ru-RU"/>
              </w:rPr>
            </w:pPr>
          </w:p>
        </w:tc>
        <w:tc>
          <w:tcPr>
            <w:tcW w:w="1829" w:type="dxa"/>
            <w:tcMar>
              <w:top w:w="50" w:type="dxa"/>
              <w:left w:w="100" w:type="dxa"/>
            </w:tcMar>
            <w:vAlign w:val="center"/>
          </w:tcPr>
          <w:p w14:paraId="73F42AD7">
            <w:pPr>
              <w:spacing w:before="0" w:after="0" w:line="276" w:lineRule="auto"/>
              <w:ind w:left="135"/>
              <w:jc w:val="center"/>
            </w:pPr>
          </w:p>
        </w:tc>
        <w:tc>
          <w:tcPr>
            <w:tcW w:w="2757" w:type="dxa"/>
            <w:tcMar>
              <w:top w:w="50" w:type="dxa"/>
              <w:left w:w="100" w:type="dxa"/>
            </w:tcMar>
            <w:vAlign w:val="center"/>
          </w:tcPr>
          <w:p w14:paraId="0C0586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281F0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01D04A22">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14:paraId="4CDC8782">
            <w:pPr>
              <w:spacing w:before="0" w:after="0"/>
              <w:ind w:left="135"/>
              <w:jc w:val="left"/>
            </w:pPr>
            <w:r>
              <w:rPr>
                <w:rFonts w:ascii="Times New Roman" w:hAnsi="Times New Roman"/>
                <w:b w:val="0"/>
                <w:i w:val="0"/>
                <w:color w:val="000000"/>
                <w:sz w:val="24"/>
              </w:rPr>
              <w:t>Объёмы тел</w:t>
            </w:r>
          </w:p>
        </w:tc>
        <w:tc>
          <w:tcPr>
            <w:tcW w:w="1017" w:type="dxa"/>
            <w:tcMar>
              <w:top w:w="50" w:type="dxa"/>
              <w:left w:w="100" w:type="dxa"/>
            </w:tcMar>
            <w:vAlign w:val="center"/>
          </w:tcPr>
          <w:p w14:paraId="18852A55">
            <w:pPr>
              <w:spacing w:before="0" w:after="0" w:line="276" w:lineRule="auto"/>
              <w:ind w:left="135"/>
              <w:jc w:val="center"/>
              <w:rPr>
                <w:rFonts w:hint="default"/>
                <w:lang w:val="ru-RU"/>
              </w:rP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10</w:t>
            </w:r>
          </w:p>
        </w:tc>
        <w:tc>
          <w:tcPr>
            <w:tcW w:w="1745" w:type="dxa"/>
            <w:tcMar>
              <w:top w:w="50" w:type="dxa"/>
              <w:left w:w="100" w:type="dxa"/>
            </w:tcMar>
            <w:vAlign w:val="center"/>
          </w:tcPr>
          <w:p w14:paraId="7EE2874F">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57A9D60C">
            <w:pPr>
              <w:spacing w:before="0" w:after="0" w:line="276" w:lineRule="auto"/>
              <w:ind w:left="135"/>
              <w:jc w:val="center"/>
            </w:pPr>
          </w:p>
        </w:tc>
        <w:tc>
          <w:tcPr>
            <w:tcW w:w="2757" w:type="dxa"/>
            <w:tcMar>
              <w:top w:w="50" w:type="dxa"/>
              <w:left w:w="100" w:type="dxa"/>
            </w:tcMar>
            <w:vAlign w:val="center"/>
          </w:tcPr>
          <w:p w14:paraId="097E3B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2B22B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13BD3B4D">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14:paraId="388178D5">
            <w:pPr>
              <w:spacing w:before="0" w:after="0"/>
              <w:ind w:left="135"/>
              <w:jc w:val="left"/>
            </w:pPr>
            <w:r>
              <w:rPr>
                <w:rFonts w:ascii="Times New Roman" w:hAnsi="Times New Roman"/>
                <w:b w:val="0"/>
                <w:i w:val="0"/>
                <w:color w:val="000000"/>
                <w:sz w:val="24"/>
              </w:rPr>
              <w:t>Векторы и координаты в пространстве</w:t>
            </w:r>
          </w:p>
        </w:tc>
        <w:tc>
          <w:tcPr>
            <w:tcW w:w="1017" w:type="dxa"/>
            <w:tcMar>
              <w:top w:w="50" w:type="dxa"/>
              <w:left w:w="100" w:type="dxa"/>
            </w:tcMar>
            <w:vAlign w:val="center"/>
          </w:tcPr>
          <w:p w14:paraId="62C3EFCF">
            <w:pPr>
              <w:spacing w:before="0" w:after="0" w:line="276" w:lineRule="auto"/>
              <w:ind w:left="135"/>
              <w:jc w:val="center"/>
              <w:rPr>
                <w:rFonts w:hint="default"/>
                <w:lang w:val="ru-RU"/>
              </w:rP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20</w:t>
            </w:r>
          </w:p>
        </w:tc>
        <w:tc>
          <w:tcPr>
            <w:tcW w:w="1745" w:type="dxa"/>
            <w:tcMar>
              <w:top w:w="50" w:type="dxa"/>
              <w:left w:w="100" w:type="dxa"/>
            </w:tcMar>
            <w:vAlign w:val="center"/>
          </w:tcPr>
          <w:p w14:paraId="634A3310">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59CA4684">
            <w:pPr>
              <w:spacing w:before="0" w:after="0" w:line="276" w:lineRule="auto"/>
              <w:ind w:left="135"/>
              <w:jc w:val="center"/>
            </w:pPr>
          </w:p>
        </w:tc>
        <w:tc>
          <w:tcPr>
            <w:tcW w:w="2757" w:type="dxa"/>
            <w:tcMar>
              <w:top w:w="50" w:type="dxa"/>
              <w:left w:w="100" w:type="dxa"/>
            </w:tcMar>
            <w:vAlign w:val="center"/>
          </w:tcPr>
          <w:p w14:paraId="54B918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67413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74E49E4C">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14:paraId="59DB6499">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17" w:type="dxa"/>
            <w:tcMar>
              <w:top w:w="50" w:type="dxa"/>
              <w:left w:w="100" w:type="dxa"/>
            </w:tcMar>
            <w:vAlign w:val="center"/>
          </w:tcPr>
          <w:p w14:paraId="004A9006">
            <w:pPr>
              <w:spacing w:before="0" w:after="0" w:line="276" w:lineRule="auto"/>
              <w:ind w:left="135"/>
              <w:jc w:val="center"/>
              <w:rPr>
                <w:rFonts w:hint="default"/>
                <w:lang w:val="ru-RU"/>
              </w:rP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14</w:t>
            </w:r>
          </w:p>
        </w:tc>
        <w:tc>
          <w:tcPr>
            <w:tcW w:w="1745" w:type="dxa"/>
            <w:tcMar>
              <w:top w:w="50" w:type="dxa"/>
              <w:left w:w="100" w:type="dxa"/>
            </w:tcMar>
            <w:vAlign w:val="center"/>
          </w:tcPr>
          <w:p w14:paraId="59209D9F">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6A279F4C">
            <w:pPr>
              <w:spacing w:before="0" w:after="0" w:line="276" w:lineRule="auto"/>
              <w:ind w:left="135"/>
              <w:jc w:val="center"/>
            </w:pPr>
          </w:p>
        </w:tc>
        <w:tc>
          <w:tcPr>
            <w:tcW w:w="2757" w:type="dxa"/>
            <w:tcMar>
              <w:top w:w="50" w:type="dxa"/>
              <w:left w:w="100" w:type="dxa"/>
            </w:tcMar>
            <w:vAlign w:val="center"/>
          </w:tcPr>
          <w:p w14:paraId="5D740B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758C0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7855B5">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14:paraId="71C27E75">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68</w:t>
            </w:r>
            <w:r>
              <w:rPr>
                <w:rFonts w:ascii="Times New Roman" w:hAnsi="Times New Roman"/>
                <w:b w:val="0"/>
                <w:i w:val="0"/>
                <w:color w:val="000000"/>
                <w:sz w:val="24"/>
              </w:rPr>
              <w:t xml:space="preserve"> </w:t>
            </w:r>
          </w:p>
        </w:tc>
        <w:tc>
          <w:tcPr>
            <w:tcW w:w="1745" w:type="dxa"/>
            <w:tcMar>
              <w:top w:w="50" w:type="dxa"/>
              <w:left w:w="100" w:type="dxa"/>
            </w:tcMar>
            <w:vAlign w:val="center"/>
          </w:tcPr>
          <w:p w14:paraId="32124EE9">
            <w:pPr>
              <w:spacing w:before="0" w:after="0" w:line="276" w:lineRule="auto"/>
              <w:ind w:left="135"/>
              <w:jc w:val="center"/>
              <w:rPr>
                <w:rFonts w:hint="default"/>
                <w:lang w:val="ru-RU"/>
              </w:rP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3</w:t>
            </w:r>
          </w:p>
        </w:tc>
        <w:tc>
          <w:tcPr>
            <w:tcW w:w="1829" w:type="dxa"/>
            <w:tcMar>
              <w:top w:w="50" w:type="dxa"/>
              <w:left w:w="100" w:type="dxa"/>
            </w:tcMar>
            <w:vAlign w:val="center"/>
          </w:tcPr>
          <w:p w14:paraId="1DAC965F">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14:paraId="5445E816">
            <w:pPr>
              <w:jc w:val="left"/>
            </w:pPr>
          </w:p>
        </w:tc>
      </w:tr>
    </w:tbl>
    <w:p w14:paraId="750CFDCA">
      <w:pPr>
        <w:sectPr>
          <w:pgSz w:w="16383" w:h="11906" w:orient="landscape"/>
          <w:cols w:space="720" w:num="1"/>
        </w:sectPr>
      </w:pPr>
    </w:p>
    <w:p w14:paraId="362BFEDA">
      <w:pPr>
        <w:sectPr>
          <w:pgSz w:w="16383" w:h="11906" w:orient="landscape"/>
          <w:cols w:space="720" w:num="1"/>
        </w:sectPr>
      </w:pPr>
      <w:bookmarkStart w:id="20" w:name="block-55323991"/>
    </w:p>
    <w:bookmarkEnd w:id="19"/>
    <w:bookmarkEnd w:id="20"/>
    <w:p w14:paraId="043FB5AE">
      <w:pPr>
        <w:spacing w:before="0" w:after="0"/>
        <w:ind w:left="120"/>
        <w:jc w:val="left"/>
      </w:pPr>
      <w:bookmarkStart w:id="21" w:name="block-55323992"/>
      <w:r>
        <w:rPr>
          <w:rFonts w:ascii="Times New Roman" w:hAnsi="Times New Roman"/>
          <w:b/>
          <w:i w:val="0"/>
          <w:color w:val="000000"/>
          <w:sz w:val="28"/>
        </w:rPr>
        <w:t xml:space="preserve"> ПОУРОЧНОЕ ПЛАНИРОВАНИЕ </w:t>
      </w:r>
    </w:p>
    <w:p w14:paraId="217A52A7">
      <w:pPr>
        <w:spacing w:before="0" w:after="0"/>
        <w:ind w:left="120"/>
        <w:jc w:val="left"/>
      </w:pPr>
      <w:r>
        <w:rPr>
          <w:rFonts w:ascii="Times New Roman" w:hAnsi="Times New Roman"/>
          <w:b/>
          <w:i w:val="0"/>
          <w:color w:val="000000"/>
          <w:sz w:val="28"/>
        </w:rPr>
        <w:t xml:space="preserve"> 10 КЛАСС </w:t>
      </w:r>
    </w:p>
    <w:tbl>
      <w:tblPr>
        <w:tblStyle w:val="7"/>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8"/>
        <w:gridCol w:w="4584"/>
        <w:gridCol w:w="1001"/>
        <w:gridCol w:w="1103"/>
        <w:gridCol w:w="1166"/>
        <w:gridCol w:w="1270"/>
        <w:gridCol w:w="2884"/>
      </w:tblGrid>
      <w:tr w14:paraId="6E074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vMerge w:val="restart"/>
            <w:tcMar>
              <w:top w:w="50" w:type="dxa"/>
              <w:left w:w="100" w:type="dxa"/>
            </w:tcMar>
            <w:vAlign w:val="center"/>
          </w:tcPr>
          <w:p w14:paraId="3ABA44D8">
            <w:pPr>
              <w:spacing w:before="0" w:after="0"/>
              <w:ind w:left="135"/>
              <w:jc w:val="left"/>
            </w:pPr>
            <w:r>
              <w:rPr>
                <w:rFonts w:ascii="Times New Roman" w:hAnsi="Times New Roman"/>
                <w:b/>
                <w:i w:val="0"/>
                <w:color w:val="000000"/>
                <w:sz w:val="24"/>
              </w:rPr>
              <w:t xml:space="preserve">№ п/п </w:t>
            </w:r>
          </w:p>
          <w:p w14:paraId="55C6CAA5">
            <w:pPr>
              <w:spacing w:before="0" w:after="0"/>
              <w:ind w:left="135"/>
              <w:jc w:val="left"/>
            </w:pPr>
          </w:p>
        </w:tc>
        <w:tc>
          <w:tcPr>
            <w:tcW w:w="4475" w:type="dxa"/>
            <w:vMerge w:val="restart"/>
            <w:tcMar>
              <w:top w:w="50" w:type="dxa"/>
              <w:left w:w="100" w:type="dxa"/>
            </w:tcMar>
            <w:vAlign w:val="center"/>
          </w:tcPr>
          <w:p w14:paraId="7C4027E8">
            <w:pPr>
              <w:spacing w:before="0" w:after="0"/>
              <w:ind w:left="135"/>
              <w:jc w:val="left"/>
            </w:pPr>
            <w:r>
              <w:rPr>
                <w:rFonts w:ascii="Times New Roman" w:hAnsi="Times New Roman"/>
                <w:b/>
                <w:i w:val="0"/>
                <w:color w:val="000000"/>
                <w:sz w:val="24"/>
              </w:rPr>
              <w:t xml:space="preserve">Тема урока </w:t>
            </w:r>
          </w:p>
          <w:p w14:paraId="511A512D">
            <w:pPr>
              <w:spacing w:before="0" w:after="0"/>
              <w:ind w:left="135"/>
              <w:jc w:val="left"/>
            </w:pPr>
          </w:p>
        </w:tc>
        <w:tc>
          <w:tcPr>
            <w:tcW w:w="0" w:type="auto"/>
            <w:gridSpan w:val="3"/>
            <w:tcMar>
              <w:top w:w="50" w:type="dxa"/>
              <w:left w:w="100" w:type="dxa"/>
            </w:tcMar>
            <w:vAlign w:val="center"/>
          </w:tcPr>
          <w:p w14:paraId="256766AB">
            <w:pPr>
              <w:spacing w:before="0" w:after="0"/>
              <w:ind w:left="0"/>
              <w:jc w:val="left"/>
            </w:pPr>
            <w:r>
              <w:rPr>
                <w:rFonts w:ascii="Times New Roman" w:hAnsi="Times New Roman"/>
                <w:b/>
                <w:i w:val="0"/>
                <w:color w:val="000000"/>
                <w:sz w:val="24"/>
              </w:rPr>
              <w:t>Количество часов</w:t>
            </w:r>
          </w:p>
        </w:tc>
        <w:tc>
          <w:tcPr>
            <w:tcW w:w="1297" w:type="dxa"/>
            <w:vMerge w:val="restart"/>
            <w:tcMar>
              <w:top w:w="50" w:type="dxa"/>
              <w:left w:w="100" w:type="dxa"/>
            </w:tcMar>
            <w:vAlign w:val="center"/>
          </w:tcPr>
          <w:p w14:paraId="41C78E49">
            <w:pPr>
              <w:spacing w:before="0" w:after="0"/>
              <w:ind w:left="135"/>
              <w:jc w:val="left"/>
            </w:pPr>
            <w:r>
              <w:rPr>
                <w:rFonts w:ascii="Times New Roman" w:hAnsi="Times New Roman"/>
                <w:b/>
                <w:i w:val="0"/>
                <w:color w:val="000000"/>
                <w:sz w:val="24"/>
              </w:rPr>
              <w:t xml:space="preserve">Дата изучения </w:t>
            </w:r>
          </w:p>
          <w:p w14:paraId="017F8656">
            <w:pPr>
              <w:spacing w:before="0" w:after="0"/>
              <w:ind w:left="135"/>
              <w:jc w:val="left"/>
            </w:pPr>
          </w:p>
        </w:tc>
        <w:tc>
          <w:tcPr>
            <w:tcW w:w="2884" w:type="dxa"/>
            <w:vMerge w:val="restart"/>
            <w:tcMar>
              <w:top w:w="50" w:type="dxa"/>
              <w:left w:w="100" w:type="dxa"/>
            </w:tcMar>
            <w:vAlign w:val="center"/>
          </w:tcPr>
          <w:p w14:paraId="6AD8F3F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30D7B03">
            <w:pPr>
              <w:spacing w:before="0" w:after="0"/>
              <w:ind w:left="135"/>
              <w:jc w:val="left"/>
            </w:pPr>
          </w:p>
        </w:tc>
      </w:tr>
      <w:tr w14:paraId="3A63F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F75482B">
            <w:pPr>
              <w:jc w:val="left"/>
            </w:pPr>
          </w:p>
        </w:tc>
        <w:tc>
          <w:tcPr>
            <w:tcW w:w="0" w:type="auto"/>
            <w:vMerge w:val="continue"/>
            <w:tcBorders>
              <w:top w:val="nil"/>
            </w:tcBorders>
            <w:tcMar>
              <w:top w:w="50" w:type="dxa"/>
              <w:left w:w="100" w:type="dxa"/>
            </w:tcMar>
          </w:tcPr>
          <w:p w14:paraId="074DECDC">
            <w:pPr>
              <w:jc w:val="left"/>
            </w:pPr>
          </w:p>
        </w:tc>
        <w:tc>
          <w:tcPr>
            <w:tcW w:w="1028" w:type="dxa"/>
            <w:tcMar>
              <w:top w:w="50" w:type="dxa"/>
              <w:left w:w="100" w:type="dxa"/>
            </w:tcMar>
            <w:vAlign w:val="center"/>
          </w:tcPr>
          <w:p w14:paraId="067EB389">
            <w:pPr>
              <w:spacing w:before="0" w:after="0"/>
              <w:ind w:left="135"/>
              <w:jc w:val="left"/>
            </w:pPr>
            <w:r>
              <w:rPr>
                <w:rFonts w:ascii="Times New Roman" w:hAnsi="Times New Roman"/>
                <w:b/>
                <w:i w:val="0"/>
                <w:color w:val="000000"/>
                <w:sz w:val="24"/>
              </w:rPr>
              <w:t xml:space="preserve">Всего </w:t>
            </w:r>
          </w:p>
          <w:p w14:paraId="4CE73A79">
            <w:pPr>
              <w:spacing w:before="0" w:after="0"/>
              <w:ind w:left="135"/>
              <w:jc w:val="left"/>
            </w:pPr>
          </w:p>
        </w:tc>
        <w:tc>
          <w:tcPr>
            <w:tcW w:w="1144" w:type="dxa"/>
            <w:tcMar>
              <w:top w:w="50" w:type="dxa"/>
              <w:left w:w="100" w:type="dxa"/>
            </w:tcMar>
            <w:vAlign w:val="center"/>
          </w:tcPr>
          <w:p w14:paraId="68B3CE3D">
            <w:pPr>
              <w:spacing w:before="0" w:after="0"/>
              <w:ind w:left="135"/>
              <w:jc w:val="left"/>
            </w:pPr>
            <w:r>
              <w:rPr>
                <w:rFonts w:ascii="Times New Roman" w:hAnsi="Times New Roman"/>
                <w:b/>
                <w:i w:val="0"/>
                <w:color w:val="000000"/>
                <w:sz w:val="24"/>
              </w:rPr>
              <w:t xml:space="preserve">Контрольные работы </w:t>
            </w:r>
          </w:p>
          <w:p w14:paraId="628F4B00">
            <w:pPr>
              <w:spacing w:before="0" w:after="0"/>
              <w:ind w:left="135"/>
              <w:jc w:val="left"/>
            </w:pPr>
          </w:p>
        </w:tc>
        <w:tc>
          <w:tcPr>
            <w:tcW w:w="1211" w:type="dxa"/>
            <w:tcMar>
              <w:top w:w="50" w:type="dxa"/>
              <w:left w:w="100" w:type="dxa"/>
            </w:tcMar>
            <w:vAlign w:val="center"/>
          </w:tcPr>
          <w:p w14:paraId="388D3A41">
            <w:pPr>
              <w:spacing w:before="0" w:after="0"/>
              <w:ind w:left="135"/>
              <w:jc w:val="left"/>
            </w:pPr>
            <w:r>
              <w:rPr>
                <w:rFonts w:ascii="Times New Roman" w:hAnsi="Times New Roman"/>
                <w:b/>
                <w:i w:val="0"/>
                <w:color w:val="000000"/>
                <w:sz w:val="24"/>
              </w:rPr>
              <w:t xml:space="preserve">Практические работы </w:t>
            </w:r>
          </w:p>
          <w:p w14:paraId="7AFA657A">
            <w:pPr>
              <w:spacing w:before="0" w:after="0"/>
              <w:ind w:left="135"/>
              <w:jc w:val="left"/>
            </w:pPr>
          </w:p>
        </w:tc>
        <w:tc>
          <w:tcPr>
            <w:tcW w:w="0" w:type="auto"/>
            <w:vMerge w:val="continue"/>
            <w:tcBorders>
              <w:top w:val="nil"/>
            </w:tcBorders>
            <w:tcMar>
              <w:top w:w="50" w:type="dxa"/>
              <w:left w:w="100" w:type="dxa"/>
            </w:tcMar>
          </w:tcPr>
          <w:p w14:paraId="75404C0C">
            <w:pPr>
              <w:jc w:val="left"/>
            </w:pPr>
          </w:p>
        </w:tc>
        <w:tc>
          <w:tcPr>
            <w:tcW w:w="0" w:type="auto"/>
            <w:vMerge w:val="continue"/>
            <w:tcBorders>
              <w:top w:val="nil"/>
            </w:tcBorders>
            <w:tcMar>
              <w:top w:w="50" w:type="dxa"/>
              <w:left w:w="100" w:type="dxa"/>
            </w:tcMar>
          </w:tcPr>
          <w:p w14:paraId="4CD30FCE">
            <w:pPr>
              <w:jc w:val="left"/>
            </w:pPr>
          </w:p>
        </w:tc>
      </w:tr>
      <w:tr w14:paraId="6671A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7" w:type="dxa"/>
            <w:tcMar>
              <w:top w:w="50" w:type="dxa"/>
              <w:left w:w="100" w:type="dxa"/>
            </w:tcMar>
            <w:vAlign w:val="center"/>
          </w:tcPr>
          <w:p w14:paraId="40C122A6">
            <w:pPr>
              <w:spacing w:before="0" w:after="0"/>
              <w:ind w:left="0"/>
              <w:jc w:val="left"/>
            </w:pPr>
            <w:r>
              <w:rPr>
                <w:rFonts w:ascii="Times New Roman" w:hAnsi="Times New Roman"/>
                <w:b w:val="0"/>
                <w:i w:val="0"/>
                <w:color w:val="000000"/>
                <w:sz w:val="24"/>
              </w:rPr>
              <w:t>1</w:t>
            </w:r>
          </w:p>
        </w:tc>
        <w:tc>
          <w:tcPr>
            <w:tcW w:w="4475" w:type="dxa"/>
            <w:tcMar>
              <w:top w:w="50" w:type="dxa"/>
              <w:left w:w="100" w:type="dxa"/>
            </w:tcMar>
            <w:vAlign w:val="center"/>
          </w:tcPr>
          <w:p w14:paraId="186DCD87">
            <w:pPr>
              <w:spacing w:before="0" w:after="0"/>
              <w:ind w:left="135"/>
              <w:jc w:val="left"/>
            </w:pPr>
            <w:r>
              <w:rPr>
                <w:rFonts w:ascii="Times New Roman" w:hAnsi="Times New Roman"/>
                <w:b w:val="0"/>
                <w:i w:val="0"/>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28" w:type="dxa"/>
            <w:tcMar>
              <w:top w:w="50" w:type="dxa"/>
              <w:left w:w="100" w:type="dxa"/>
            </w:tcMar>
            <w:vAlign w:val="center"/>
          </w:tcPr>
          <w:p w14:paraId="70FBB299">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17A508A">
            <w:pPr>
              <w:spacing w:before="0" w:after="0" w:line="276" w:lineRule="auto"/>
              <w:ind w:left="135"/>
              <w:jc w:val="center"/>
            </w:pPr>
          </w:p>
        </w:tc>
        <w:tc>
          <w:tcPr>
            <w:tcW w:w="1211" w:type="dxa"/>
            <w:tcMar>
              <w:top w:w="50" w:type="dxa"/>
              <w:left w:w="100" w:type="dxa"/>
            </w:tcMar>
            <w:vAlign w:val="center"/>
          </w:tcPr>
          <w:p w14:paraId="313CBC4A">
            <w:pPr>
              <w:spacing w:before="0" w:after="0" w:line="276" w:lineRule="auto"/>
              <w:ind w:left="135"/>
              <w:jc w:val="center"/>
            </w:pPr>
          </w:p>
        </w:tc>
        <w:tc>
          <w:tcPr>
            <w:tcW w:w="1297" w:type="dxa"/>
            <w:tcMar>
              <w:top w:w="50" w:type="dxa"/>
              <w:left w:w="100" w:type="dxa"/>
            </w:tcMar>
            <w:vAlign w:val="center"/>
          </w:tcPr>
          <w:p w14:paraId="771E8567">
            <w:pPr>
              <w:spacing w:before="0" w:after="0"/>
              <w:ind w:left="135"/>
              <w:jc w:val="left"/>
              <w:rPr>
                <w:rFonts w:hint="default"/>
                <w:lang w:val="ru-RU"/>
              </w:rPr>
            </w:pPr>
            <w:r>
              <w:rPr>
                <w:rFonts w:hint="default"/>
                <w:lang w:val="ru-RU"/>
              </w:rPr>
              <w:t>3.09</w:t>
            </w:r>
          </w:p>
        </w:tc>
        <w:tc>
          <w:tcPr>
            <w:tcW w:w="2884" w:type="dxa"/>
            <w:tcMar>
              <w:top w:w="50" w:type="dxa"/>
              <w:left w:w="100" w:type="dxa"/>
            </w:tcMar>
            <w:vAlign w:val="center"/>
          </w:tcPr>
          <w:p w14:paraId="10940B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"https://m.edsoo.ru/aecc77cd" \h </w:instrText>
            </w:r>
            <w:r>
              <w:fldChar w:fldCharType="separate"/>
            </w:r>
            <w:r>
              <w:rPr>
                <w:rFonts w:ascii="Times New Roman" w:hAnsi="Times New Roman"/>
                <w:b w:val="0"/>
                <w:i w:val="0"/>
                <w:color w:val="0000FF"/>
                <w:sz w:val="22"/>
                <w:u w:val="single"/>
              </w:rPr>
              <w:t>https://m.edsoo.ru/aecc77cd</w:t>
            </w:r>
            <w:r>
              <w:rPr>
                <w:rFonts w:ascii="Times New Roman" w:hAnsi="Times New Roman"/>
                <w:b w:val="0"/>
                <w:i w:val="0"/>
                <w:color w:val="0000FF"/>
                <w:sz w:val="22"/>
                <w:u w:val="single"/>
              </w:rPr>
              <w:fldChar w:fldCharType="end"/>
            </w:r>
          </w:p>
        </w:tc>
      </w:tr>
      <w:tr w14:paraId="08DEE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AF669AD">
            <w:pPr>
              <w:spacing w:before="0" w:after="0"/>
              <w:ind w:left="0"/>
              <w:jc w:val="left"/>
            </w:pPr>
            <w:r>
              <w:rPr>
                <w:rFonts w:ascii="Times New Roman" w:hAnsi="Times New Roman"/>
                <w:b w:val="0"/>
                <w:i w:val="0"/>
                <w:color w:val="000000"/>
                <w:sz w:val="24"/>
              </w:rPr>
              <w:t>2</w:t>
            </w:r>
          </w:p>
        </w:tc>
        <w:tc>
          <w:tcPr>
            <w:tcW w:w="4475" w:type="dxa"/>
            <w:tcMar>
              <w:top w:w="50" w:type="dxa"/>
              <w:left w:w="100" w:type="dxa"/>
            </w:tcMar>
            <w:vAlign w:val="center"/>
          </w:tcPr>
          <w:p w14:paraId="79B68F95">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1028" w:type="dxa"/>
            <w:tcMar>
              <w:top w:w="50" w:type="dxa"/>
              <w:left w:w="100" w:type="dxa"/>
            </w:tcMar>
            <w:vAlign w:val="center"/>
          </w:tcPr>
          <w:p w14:paraId="30DB6109">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8B9563A">
            <w:pPr>
              <w:spacing w:before="0" w:after="0" w:line="276" w:lineRule="auto"/>
              <w:ind w:left="135"/>
              <w:jc w:val="center"/>
            </w:pPr>
          </w:p>
        </w:tc>
        <w:tc>
          <w:tcPr>
            <w:tcW w:w="1211" w:type="dxa"/>
            <w:tcMar>
              <w:top w:w="50" w:type="dxa"/>
              <w:left w:w="100" w:type="dxa"/>
            </w:tcMar>
            <w:vAlign w:val="center"/>
          </w:tcPr>
          <w:p w14:paraId="45317F9A">
            <w:pPr>
              <w:spacing w:before="0" w:after="0" w:line="276" w:lineRule="auto"/>
              <w:ind w:left="135"/>
              <w:jc w:val="center"/>
            </w:pPr>
          </w:p>
        </w:tc>
        <w:tc>
          <w:tcPr>
            <w:tcW w:w="1297" w:type="dxa"/>
            <w:tcMar>
              <w:top w:w="50" w:type="dxa"/>
              <w:left w:w="100" w:type="dxa"/>
            </w:tcMar>
            <w:vAlign w:val="center"/>
          </w:tcPr>
          <w:p w14:paraId="0898D1C8">
            <w:pPr>
              <w:spacing w:before="0" w:after="0"/>
              <w:ind w:left="135"/>
              <w:jc w:val="left"/>
              <w:rPr>
                <w:rFonts w:hint="default"/>
                <w:lang w:val="ru-RU"/>
              </w:rPr>
            </w:pPr>
            <w:r>
              <w:rPr>
                <w:rFonts w:hint="default"/>
                <w:lang w:val="ru-RU"/>
              </w:rPr>
              <w:t>5.09</w:t>
            </w:r>
          </w:p>
        </w:tc>
        <w:tc>
          <w:tcPr>
            <w:tcW w:w="2884" w:type="dxa"/>
            <w:tcMar>
              <w:top w:w="50" w:type="dxa"/>
              <w:left w:w="100" w:type="dxa"/>
            </w:tcMar>
            <w:vAlign w:val="center"/>
          </w:tcPr>
          <w:p w14:paraId="708596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"https://m.edsoo.ru/2d8a9c99" \h </w:instrText>
            </w:r>
            <w:r>
              <w:fldChar w:fldCharType="separate"/>
            </w:r>
            <w:r>
              <w:rPr>
                <w:rFonts w:ascii="Times New Roman" w:hAnsi="Times New Roman"/>
                <w:b w:val="0"/>
                <w:i w:val="0"/>
                <w:color w:val="0000FF"/>
                <w:sz w:val="22"/>
                <w:u w:val="single"/>
              </w:rPr>
              <w:t>https://m.edsoo.ru/2d8a9c99</w:t>
            </w:r>
            <w:r>
              <w:rPr>
                <w:rFonts w:ascii="Times New Roman" w:hAnsi="Times New Roman"/>
                <w:b w:val="0"/>
                <w:i w:val="0"/>
                <w:color w:val="0000FF"/>
                <w:sz w:val="22"/>
                <w:u w:val="single"/>
              </w:rPr>
              <w:fldChar w:fldCharType="end"/>
            </w:r>
          </w:p>
        </w:tc>
      </w:tr>
      <w:tr w14:paraId="4D652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53F3EC5">
            <w:pPr>
              <w:spacing w:before="0" w:after="0"/>
              <w:ind w:left="0"/>
              <w:jc w:val="left"/>
            </w:pPr>
            <w:r>
              <w:rPr>
                <w:rFonts w:ascii="Times New Roman" w:hAnsi="Times New Roman"/>
                <w:b w:val="0"/>
                <w:i w:val="0"/>
                <w:color w:val="000000"/>
                <w:sz w:val="24"/>
              </w:rPr>
              <w:t>3</w:t>
            </w:r>
          </w:p>
        </w:tc>
        <w:tc>
          <w:tcPr>
            <w:tcW w:w="4475" w:type="dxa"/>
            <w:tcMar>
              <w:top w:w="50" w:type="dxa"/>
              <w:left w:w="100" w:type="dxa"/>
            </w:tcMar>
            <w:vAlign w:val="center"/>
          </w:tcPr>
          <w:p w14:paraId="511570BE">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1028" w:type="dxa"/>
            <w:tcMar>
              <w:top w:w="50" w:type="dxa"/>
              <w:left w:w="100" w:type="dxa"/>
            </w:tcMar>
            <w:vAlign w:val="center"/>
          </w:tcPr>
          <w:p w14:paraId="5B17A7B6">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1926133">
            <w:pPr>
              <w:spacing w:before="0" w:after="0" w:line="276" w:lineRule="auto"/>
              <w:ind w:left="135"/>
              <w:jc w:val="center"/>
            </w:pPr>
          </w:p>
        </w:tc>
        <w:tc>
          <w:tcPr>
            <w:tcW w:w="1211" w:type="dxa"/>
            <w:tcMar>
              <w:top w:w="50" w:type="dxa"/>
              <w:left w:w="100" w:type="dxa"/>
            </w:tcMar>
            <w:vAlign w:val="center"/>
          </w:tcPr>
          <w:p w14:paraId="0F8E72EC">
            <w:pPr>
              <w:spacing w:before="0" w:after="0" w:line="276" w:lineRule="auto"/>
              <w:ind w:left="135"/>
              <w:jc w:val="center"/>
            </w:pPr>
          </w:p>
        </w:tc>
        <w:tc>
          <w:tcPr>
            <w:tcW w:w="1297" w:type="dxa"/>
            <w:tcMar>
              <w:top w:w="50" w:type="dxa"/>
              <w:left w:w="100" w:type="dxa"/>
            </w:tcMar>
            <w:vAlign w:val="center"/>
          </w:tcPr>
          <w:p w14:paraId="0FAE5001">
            <w:pPr>
              <w:spacing w:before="0" w:after="0"/>
              <w:ind w:left="135"/>
              <w:jc w:val="left"/>
              <w:rPr>
                <w:rFonts w:hint="default"/>
                <w:lang w:val="ru-RU"/>
              </w:rPr>
            </w:pPr>
            <w:r>
              <w:rPr>
                <w:rFonts w:hint="default"/>
                <w:lang w:val="ru-RU"/>
              </w:rPr>
              <w:t>10.09</w:t>
            </w:r>
          </w:p>
        </w:tc>
        <w:tc>
          <w:tcPr>
            <w:tcW w:w="2884" w:type="dxa"/>
            <w:tcMar>
              <w:top w:w="50" w:type="dxa"/>
              <w:left w:w="100" w:type="dxa"/>
            </w:tcMar>
            <w:vAlign w:val="center"/>
          </w:tcPr>
          <w:p w14:paraId="100FCB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"https://m.edsoo.ru/db685e73" \h </w:instrText>
            </w:r>
            <w:r>
              <w:fldChar w:fldCharType="separate"/>
            </w:r>
            <w:r>
              <w:rPr>
                <w:rFonts w:ascii="Times New Roman" w:hAnsi="Times New Roman"/>
                <w:b w:val="0"/>
                <w:i w:val="0"/>
                <w:color w:val="0000FF"/>
                <w:sz w:val="22"/>
                <w:u w:val="single"/>
              </w:rPr>
              <w:t>https://m.edsoo.ru/db685e73</w:t>
            </w:r>
            <w:r>
              <w:rPr>
                <w:rFonts w:ascii="Times New Roman" w:hAnsi="Times New Roman"/>
                <w:b w:val="0"/>
                <w:i w:val="0"/>
                <w:color w:val="0000FF"/>
                <w:sz w:val="22"/>
                <w:u w:val="single"/>
              </w:rPr>
              <w:fldChar w:fldCharType="end"/>
            </w:r>
          </w:p>
        </w:tc>
      </w:tr>
      <w:tr w14:paraId="4A487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099A94C">
            <w:pPr>
              <w:spacing w:before="0" w:after="0"/>
              <w:ind w:left="0"/>
              <w:jc w:val="left"/>
            </w:pPr>
            <w:r>
              <w:rPr>
                <w:rFonts w:ascii="Times New Roman" w:hAnsi="Times New Roman"/>
                <w:b w:val="0"/>
                <w:i w:val="0"/>
                <w:color w:val="000000"/>
                <w:sz w:val="24"/>
              </w:rPr>
              <w:t>4</w:t>
            </w:r>
          </w:p>
        </w:tc>
        <w:tc>
          <w:tcPr>
            <w:tcW w:w="4475" w:type="dxa"/>
            <w:tcMar>
              <w:top w:w="50" w:type="dxa"/>
              <w:left w:w="100" w:type="dxa"/>
            </w:tcMar>
            <w:vAlign w:val="center"/>
          </w:tcPr>
          <w:p w14:paraId="1F7C307D">
            <w:pPr>
              <w:spacing w:before="0" w:after="0"/>
              <w:ind w:left="135"/>
              <w:jc w:val="left"/>
            </w:pPr>
            <w:r>
              <w:rPr>
                <w:rFonts w:ascii="Times New Roman" w:hAnsi="Times New Roman"/>
                <w:b w:val="0"/>
                <w:i w:val="0"/>
                <w:color w:val="000000"/>
                <w:sz w:val="24"/>
              </w:rPr>
              <w:t>Знакомство с многогранниками, изображение многогранников на рисунках, на проекционных чертежах</w:t>
            </w:r>
          </w:p>
        </w:tc>
        <w:tc>
          <w:tcPr>
            <w:tcW w:w="1028" w:type="dxa"/>
            <w:tcMar>
              <w:top w:w="50" w:type="dxa"/>
              <w:left w:w="100" w:type="dxa"/>
            </w:tcMar>
            <w:vAlign w:val="center"/>
          </w:tcPr>
          <w:p w14:paraId="4447ACBE">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978D3FF">
            <w:pPr>
              <w:spacing w:before="0" w:after="0" w:line="276" w:lineRule="auto"/>
              <w:ind w:left="135"/>
              <w:jc w:val="center"/>
            </w:pPr>
          </w:p>
        </w:tc>
        <w:tc>
          <w:tcPr>
            <w:tcW w:w="1211" w:type="dxa"/>
            <w:tcMar>
              <w:top w:w="50" w:type="dxa"/>
              <w:left w:w="100" w:type="dxa"/>
            </w:tcMar>
            <w:vAlign w:val="center"/>
          </w:tcPr>
          <w:p w14:paraId="5CF119E2">
            <w:pPr>
              <w:spacing w:before="0" w:after="0" w:line="276" w:lineRule="auto"/>
              <w:ind w:left="135"/>
              <w:jc w:val="center"/>
            </w:pPr>
          </w:p>
        </w:tc>
        <w:tc>
          <w:tcPr>
            <w:tcW w:w="1297" w:type="dxa"/>
            <w:tcMar>
              <w:top w:w="50" w:type="dxa"/>
              <w:left w:w="100" w:type="dxa"/>
            </w:tcMar>
            <w:vAlign w:val="center"/>
          </w:tcPr>
          <w:p w14:paraId="1CA55A29">
            <w:pPr>
              <w:spacing w:before="0" w:after="0"/>
              <w:ind w:left="135"/>
              <w:jc w:val="left"/>
              <w:rPr>
                <w:rFonts w:hint="default"/>
                <w:lang w:val="ru-RU"/>
              </w:rPr>
            </w:pPr>
            <w:r>
              <w:rPr>
                <w:rFonts w:hint="default"/>
                <w:lang w:val="ru-RU"/>
              </w:rPr>
              <w:t>12.09</w:t>
            </w:r>
          </w:p>
        </w:tc>
        <w:tc>
          <w:tcPr>
            <w:tcW w:w="2884" w:type="dxa"/>
            <w:tcMar>
              <w:top w:w="50" w:type="dxa"/>
              <w:left w:w="100" w:type="dxa"/>
            </w:tcMar>
            <w:vAlign w:val="center"/>
          </w:tcPr>
          <w:p w14:paraId="3F60BA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"https://m.edsoo.ru/a63959ed" \h </w:instrText>
            </w:r>
            <w:r>
              <w:fldChar w:fldCharType="separate"/>
            </w:r>
            <w:r>
              <w:rPr>
                <w:rFonts w:ascii="Times New Roman" w:hAnsi="Times New Roman"/>
                <w:b w:val="0"/>
                <w:i w:val="0"/>
                <w:color w:val="0000FF"/>
                <w:sz w:val="22"/>
                <w:u w:val="single"/>
              </w:rPr>
              <w:t>https://m.edsoo.ru/a63959ed</w:t>
            </w:r>
            <w:r>
              <w:rPr>
                <w:rFonts w:ascii="Times New Roman" w:hAnsi="Times New Roman"/>
                <w:b w:val="0"/>
                <w:i w:val="0"/>
                <w:color w:val="0000FF"/>
                <w:sz w:val="22"/>
                <w:u w:val="single"/>
              </w:rPr>
              <w:fldChar w:fldCharType="end"/>
            </w:r>
          </w:p>
        </w:tc>
      </w:tr>
      <w:tr w14:paraId="40F9B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BA2A4BB">
            <w:pPr>
              <w:spacing w:before="0" w:after="0"/>
              <w:ind w:left="0"/>
              <w:jc w:val="left"/>
            </w:pPr>
            <w:r>
              <w:rPr>
                <w:rFonts w:ascii="Times New Roman" w:hAnsi="Times New Roman"/>
                <w:b w:val="0"/>
                <w:i w:val="0"/>
                <w:color w:val="000000"/>
                <w:sz w:val="24"/>
              </w:rPr>
              <w:t>5</w:t>
            </w:r>
          </w:p>
        </w:tc>
        <w:tc>
          <w:tcPr>
            <w:tcW w:w="4475" w:type="dxa"/>
            <w:tcMar>
              <w:top w:w="50" w:type="dxa"/>
              <w:left w:w="100" w:type="dxa"/>
            </w:tcMar>
            <w:vAlign w:val="center"/>
          </w:tcPr>
          <w:p w14:paraId="25D8E811">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1028" w:type="dxa"/>
            <w:tcMar>
              <w:top w:w="50" w:type="dxa"/>
              <w:left w:w="100" w:type="dxa"/>
            </w:tcMar>
            <w:vAlign w:val="center"/>
          </w:tcPr>
          <w:p w14:paraId="564554D9">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E678EEA">
            <w:pPr>
              <w:spacing w:before="0" w:after="0" w:line="276" w:lineRule="auto"/>
              <w:ind w:left="135"/>
              <w:jc w:val="center"/>
            </w:pPr>
          </w:p>
        </w:tc>
        <w:tc>
          <w:tcPr>
            <w:tcW w:w="1211" w:type="dxa"/>
            <w:tcMar>
              <w:top w:w="50" w:type="dxa"/>
              <w:left w:w="100" w:type="dxa"/>
            </w:tcMar>
            <w:vAlign w:val="center"/>
          </w:tcPr>
          <w:p w14:paraId="763BD9DF">
            <w:pPr>
              <w:spacing w:before="0" w:after="0" w:line="276" w:lineRule="auto"/>
              <w:ind w:left="135"/>
              <w:jc w:val="center"/>
            </w:pPr>
          </w:p>
        </w:tc>
        <w:tc>
          <w:tcPr>
            <w:tcW w:w="1297" w:type="dxa"/>
            <w:tcMar>
              <w:top w:w="50" w:type="dxa"/>
              <w:left w:w="100" w:type="dxa"/>
            </w:tcMar>
            <w:vAlign w:val="center"/>
          </w:tcPr>
          <w:p w14:paraId="73439EED">
            <w:pPr>
              <w:spacing w:before="0" w:after="0"/>
              <w:ind w:left="135"/>
              <w:jc w:val="left"/>
              <w:rPr>
                <w:rFonts w:hint="default"/>
                <w:lang w:val="ru-RU"/>
              </w:rPr>
            </w:pPr>
            <w:r>
              <w:rPr>
                <w:rFonts w:hint="default"/>
                <w:lang w:val="ru-RU"/>
              </w:rPr>
              <w:t>17.09</w:t>
            </w:r>
          </w:p>
        </w:tc>
        <w:tc>
          <w:tcPr>
            <w:tcW w:w="2884" w:type="dxa"/>
            <w:tcMar>
              <w:top w:w="50" w:type="dxa"/>
              <w:left w:w="100" w:type="dxa"/>
            </w:tcMar>
            <w:vAlign w:val="center"/>
          </w:tcPr>
          <w:p w14:paraId="13B88C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"https://m.edsoo.ru/b30dff38" \h </w:instrText>
            </w:r>
            <w:r>
              <w:fldChar w:fldCharType="separate"/>
            </w:r>
            <w:r>
              <w:rPr>
                <w:rFonts w:ascii="Times New Roman" w:hAnsi="Times New Roman"/>
                <w:b w:val="0"/>
                <w:i w:val="0"/>
                <w:color w:val="0000FF"/>
                <w:sz w:val="22"/>
                <w:u w:val="single"/>
              </w:rPr>
              <w:t>https://m.edsoo.ru/b30dff38</w:t>
            </w:r>
            <w:r>
              <w:rPr>
                <w:rFonts w:ascii="Times New Roman" w:hAnsi="Times New Roman"/>
                <w:b w:val="0"/>
                <w:i w:val="0"/>
                <w:color w:val="0000FF"/>
                <w:sz w:val="22"/>
                <w:u w:val="single"/>
              </w:rPr>
              <w:fldChar w:fldCharType="end"/>
            </w:r>
          </w:p>
        </w:tc>
      </w:tr>
      <w:tr w14:paraId="615D7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C042585">
            <w:pPr>
              <w:spacing w:before="0" w:after="0"/>
              <w:ind w:left="0"/>
              <w:jc w:val="left"/>
            </w:pPr>
            <w:r>
              <w:rPr>
                <w:rFonts w:ascii="Times New Roman" w:hAnsi="Times New Roman"/>
                <w:b w:val="0"/>
                <w:i w:val="0"/>
                <w:color w:val="000000"/>
                <w:sz w:val="24"/>
              </w:rPr>
              <w:t>6</w:t>
            </w:r>
          </w:p>
        </w:tc>
        <w:tc>
          <w:tcPr>
            <w:tcW w:w="4475" w:type="dxa"/>
            <w:tcMar>
              <w:top w:w="50" w:type="dxa"/>
              <w:left w:w="100" w:type="dxa"/>
            </w:tcMar>
            <w:vAlign w:val="center"/>
          </w:tcPr>
          <w:p w14:paraId="1C8E8680">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1028" w:type="dxa"/>
            <w:tcMar>
              <w:top w:w="50" w:type="dxa"/>
              <w:left w:w="100" w:type="dxa"/>
            </w:tcMar>
            <w:vAlign w:val="center"/>
          </w:tcPr>
          <w:p w14:paraId="5585DDBB">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38DBE80">
            <w:pPr>
              <w:spacing w:before="0" w:after="0" w:line="276" w:lineRule="auto"/>
              <w:ind w:left="135"/>
              <w:jc w:val="center"/>
            </w:pPr>
          </w:p>
        </w:tc>
        <w:tc>
          <w:tcPr>
            <w:tcW w:w="1211" w:type="dxa"/>
            <w:tcMar>
              <w:top w:w="50" w:type="dxa"/>
              <w:left w:w="100" w:type="dxa"/>
            </w:tcMar>
            <w:vAlign w:val="center"/>
          </w:tcPr>
          <w:p w14:paraId="7F16C58A">
            <w:pPr>
              <w:spacing w:before="0" w:after="0" w:line="276" w:lineRule="auto"/>
              <w:ind w:left="135"/>
              <w:jc w:val="center"/>
            </w:pPr>
          </w:p>
        </w:tc>
        <w:tc>
          <w:tcPr>
            <w:tcW w:w="1297" w:type="dxa"/>
            <w:tcMar>
              <w:top w:w="50" w:type="dxa"/>
              <w:left w:w="100" w:type="dxa"/>
            </w:tcMar>
            <w:vAlign w:val="center"/>
          </w:tcPr>
          <w:p w14:paraId="01C8C28A">
            <w:pPr>
              <w:spacing w:before="0" w:after="0"/>
              <w:ind w:left="135"/>
              <w:jc w:val="left"/>
              <w:rPr>
                <w:rFonts w:hint="default"/>
                <w:lang w:val="ru-RU"/>
              </w:rPr>
            </w:pPr>
            <w:r>
              <w:rPr>
                <w:rFonts w:hint="default"/>
                <w:lang w:val="ru-RU"/>
              </w:rPr>
              <w:t>19.09</w:t>
            </w:r>
          </w:p>
        </w:tc>
        <w:tc>
          <w:tcPr>
            <w:tcW w:w="2884" w:type="dxa"/>
            <w:tcMar>
              <w:top w:w="50" w:type="dxa"/>
              <w:left w:w="100" w:type="dxa"/>
            </w:tcMar>
            <w:vAlign w:val="center"/>
          </w:tcPr>
          <w:p w14:paraId="63BC5E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"https://m.edsoo.ru/3d8ffd32" \h </w:instrText>
            </w:r>
            <w:r>
              <w:fldChar w:fldCharType="separate"/>
            </w:r>
            <w:r>
              <w:rPr>
                <w:rFonts w:ascii="Times New Roman" w:hAnsi="Times New Roman"/>
                <w:b w:val="0"/>
                <w:i w:val="0"/>
                <w:color w:val="0000FF"/>
                <w:sz w:val="22"/>
                <w:u w:val="single"/>
              </w:rPr>
              <w:t>https://m.edsoo.ru/3d8ffd32</w:t>
            </w:r>
            <w:r>
              <w:rPr>
                <w:rFonts w:ascii="Times New Roman" w:hAnsi="Times New Roman"/>
                <w:b w:val="0"/>
                <w:i w:val="0"/>
                <w:color w:val="0000FF"/>
                <w:sz w:val="22"/>
                <w:u w:val="single"/>
              </w:rPr>
              <w:fldChar w:fldCharType="end"/>
            </w:r>
          </w:p>
        </w:tc>
      </w:tr>
      <w:tr w14:paraId="5D9BF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AEA32E6">
            <w:pPr>
              <w:spacing w:before="0" w:after="0"/>
              <w:ind w:left="0"/>
              <w:jc w:val="left"/>
            </w:pPr>
            <w:r>
              <w:rPr>
                <w:rFonts w:ascii="Times New Roman" w:hAnsi="Times New Roman"/>
                <w:b w:val="0"/>
                <w:i w:val="0"/>
                <w:color w:val="000000"/>
                <w:sz w:val="24"/>
              </w:rPr>
              <w:t>7</w:t>
            </w:r>
          </w:p>
        </w:tc>
        <w:tc>
          <w:tcPr>
            <w:tcW w:w="4475" w:type="dxa"/>
            <w:tcMar>
              <w:top w:w="50" w:type="dxa"/>
              <w:left w:w="100" w:type="dxa"/>
            </w:tcMar>
            <w:vAlign w:val="center"/>
          </w:tcPr>
          <w:p w14:paraId="596DBCFD">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1028" w:type="dxa"/>
            <w:tcMar>
              <w:top w:w="50" w:type="dxa"/>
              <w:left w:w="100" w:type="dxa"/>
            </w:tcMar>
            <w:vAlign w:val="center"/>
          </w:tcPr>
          <w:p w14:paraId="6D816607">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AE786D3">
            <w:pPr>
              <w:spacing w:before="0" w:after="0" w:line="276" w:lineRule="auto"/>
              <w:ind w:left="135"/>
              <w:jc w:val="center"/>
            </w:pPr>
          </w:p>
        </w:tc>
        <w:tc>
          <w:tcPr>
            <w:tcW w:w="1211" w:type="dxa"/>
            <w:tcMar>
              <w:top w:w="50" w:type="dxa"/>
              <w:left w:w="100" w:type="dxa"/>
            </w:tcMar>
            <w:vAlign w:val="center"/>
          </w:tcPr>
          <w:p w14:paraId="18F96EAD">
            <w:pPr>
              <w:spacing w:before="0" w:after="0" w:line="276" w:lineRule="auto"/>
              <w:ind w:left="135"/>
              <w:jc w:val="center"/>
            </w:pPr>
          </w:p>
        </w:tc>
        <w:tc>
          <w:tcPr>
            <w:tcW w:w="1297" w:type="dxa"/>
            <w:tcMar>
              <w:top w:w="50" w:type="dxa"/>
              <w:left w:w="100" w:type="dxa"/>
            </w:tcMar>
            <w:vAlign w:val="center"/>
          </w:tcPr>
          <w:p w14:paraId="036972F9">
            <w:pPr>
              <w:spacing w:before="0" w:after="0"/>
              <w:ind w:left="135"/>
              <w:jc w:val="left"/>
              <w:rPr>
                <w:rFonts w:hint="default"/>
                <w:lang w:val="ru-RU"/>
              </w:rPr>
            </w:pPr>
            <w:r>
              <w:rPr>
                <w:rFonts w:hint="default"/>
                <w:lang w:val="ru-RU"/>
              </w:rPr>
              <w:t>24.09</w:t>
            </w:r>
          </w:p>
        </w:tc>
        <w:tc>
          <w:tcPr>
            <w:tcW w:w="2884" w:type="dxa"/>
            <w:tcMar>
              <w:top w:w="50" w:type="dxa"/>
              <w:left w:w="100" w:type="dxa"/>
            </w:tcMar>
            <w:vAlign w:val="center"/>
          </w:tcPr>
          <w:p w14:paraId="78451C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"https://m.edsoo.ru/0cc5c4fe" \h </w:instrText>
            </w:r>
            <w:r>
              <w:fldChar w:fldCharType="separate"/>
            </w:r>
            <w:r>
              <w:rPr>
                <w:rFonts w:ascii="Times New Roman" w:hAnsi="Times New Roman"/>
                <w:b w:val="0"/>
                <w:i w:val="0"/>
                <w:color w:val="0000FF"/>
                <w:sz w:val="22"/>
                <w:u w:val="single"/>
              </w:rPr>
              <w:t>https://m.edsoo.ru/0cc5c4fe</w:t>
            </w:r>
            <w:r>
              <w:rPr>
                <w:rFonts w:ascii="Times New Roman" w:hAnsi="Times New Roman"/>
                <w:b w:val="0"/>
                <w:i w:val="0"/>
                <w:color w:val="0000FF"/>
                <w:sz w:val="22"/>
                <w:u w:val="single"/>
              </w:rPr>
              <w:fldChar w:fldCharType="end"/>
            </w:r>
          </w:p>
        </w:tc>
      </w:tr>
      <w:tr w14:paraId="0FADF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576BEF7">
            <w:pPr>
              <w:spacing w:before="0" w:after="0"/>
              <w:ind w:left="0"/>
              <w:jc w:val="left"/>
            </w:pPr>
            <w:r>
              <w:rPr>
                <w:rFonts w:ascii="Times New Roman" w:hAnsi="Times New Roman"/>
                <w:b w:val="0"/>
                <w:i w:val="0"/>
                <w:color w:val="000000"/>
                <w:sz w:val="24"/>
              </w:rPr>
              <w:t>8</w:t>
            </w:r>
          </w:p>
        </w:tc>
        <w:tc>
          <w:tcPr>
            <w:tcW w:w="4475" w:type="dxa"/>
            <w:tcMar>
              <w:top w:w="50" w:type="dxa"/>
              <w:left w:w="100" w:type="dxa"/>
            </w:tcMar>
            <w:vAlign w:val="center"/>
          </w:tcPr>
          <w:p w14:paraId="4B4A418C">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1028" w:type="dxa"/>
            <w:tcMar>
              <w:top w:w="50" w:type="dxa"/>
              <w:left w:w="100" w:type="dxa"/>
            </w:tcMar>
            <w:vAlign w:val="center"/>
          </w:tcPr>
          <w:p w14:paraId="3E42018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EB412D3">
            <w:pPr>
              <w:spacing w:before="0" w:after="0" w:line="276" w:lineRule="auto"/>
              <w:ind w:left="135"/>
              <w:jc w:val="center"/>
            </w:pPr>
          </w:p>
        </w:tc>
        <w:tc>
          <w:tcPr>
            <w:tcW w:w="1211" w:type="dxa"/>
            <w:tcMar>
              <w:top w:w="50" w:type="dxa"/>
              <w:left w:w="100" w:type="dxa"/>
            </w:tcMar>
            <w:vAlign w:val="center"/>
          </w:tcPr>
          <w:p w14:paraId="3852E20A">
            <w:pPr>
              <w:spacing w:before="0" w:after="0" w:line="276" w:lineRule="auto"/>
              <w:ind w:left="135"/>
              <w:jc w:val="center"/>
            </w:pPr>
          </w:p>
        </w:tc>
        <w:tc>
          <w:tcPr>
            <w:tcW w:w="1297" w:type="dxa"/>
            <w:tcMar>
              <w:top w:w="50" w:type="dxa"/>
              <w:left w:w="100" w:type="dxa"/>
            </w:tcMar>
            <w:vAlign w:val="center"/>
          </w:tcPr>
          <w:p w14:paraId="0CAF6F23">
            <w:pPr>
              <w:spacing w:before="0" w:after="0"/>
              <w:ind w:left="135"/>
              <w:jc w:val="left"/>
              <w:rPr>
                <w:rFonts w:hint="default"/>
                <w:lang w:val="ru-RU"/>
              </w:rPr>
            </w:pPr>
            <w:r>
              <w:rPr>
                <w:rFonts w:hint="default"/>
                <w:lang w:val="ru-RU"/>
              </w:rPr>
              <w:t>26.09</w:t>
            </w:r>
          </w:p>
        </w:tc>
        <w:tc>
          <w:tcPr>
            <w:tcW w:w="2884" w:type="dxa"/>
            <w:tcMar>
              <w:top w:w="50" w:type="dxa"/>
              <w:left w:w="100" w:type="dxa"/>
            </w:tcMar>
            <w:vAlign w:val="center"/>
          </w:tcPr>
          <w:p w14:paraId="1BE296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"https://m.edsoo.ru/239c8cb4" \h </w:instrText>
            </w:r>
            <w:r>
              <w:fldChar w:fldCharType="separate"/>
            </w:r>
            <w:r>
              <w:rPr>
                <w:rFonts w:ascii="Times New Roman" w:hAnsi="Times New Roman"/>
                <w:b w:val="0"/>
                <w:i w:val="0"/>
                <w:color w:val="0000FF"/>
                <w:sz w:val="22"/>
                <w:u w:val="single"/>
              </w:rPr>
              <w:t>https://m.edsoo.ru/239c8cb4</w:t>
            </w:r>
            <w:r>
              <w:rPr>
                <w:rFonts w:ascii="Times New Roman" w:hAnsi="Times New Roman"/>
                <w:b w:val="0"/>
                <w:i w:val="0"/>
                <w:color w:val="0000FF"/>
                <w:sz w:val="22"/>
                <w:u w:val="single"/>
              </w:rPr>
              <w:fldChar w:fldCharType="end"/>
            </w:r>
          </w:p>
        </w:tc>
      </w:tr>
      <w:tr w14:paraId="1DEC5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B766325">
            <w:pPr>
              <w:spacing w:before="0" w:after="0"/>
              <w:ind w:left="0"/>
              <w:jc w:val="left"/>
            </w:pPr>
            <w:r>
              <w:rPr>
                <w:rFonts w:ascii="Times New Roman" w:hAnsi="Times New Roman"/>
                <w:b w:val="0"/>
                <w:i w:val="0"/>
                <w:color w:val="000000"/>
                <w:sz w:val="24"/>
              </w:rPr>
              <w:t>9</w:t>
            </w:r>
          </w:p>
        </w:tc>
        <w:tc>
          <w:tcPr>
            <w:tcW w:w="4475" w:type="dxa"/>
            <w:tcMar>
              <w:top w:w="50" w:type="dxa"/>
              <w:left w:w="100" w:type="dxa"/>
            </w:tcMar>
            <w:vAlign w:val="center"/>
          </w:tcPr>
          <w:p w14:paraId="338D87A3">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1028" w:type="dxa"/>
            <w:tcMar>
              <w:top w:w="50" w:type="dxa"/>
              <w:left w:w="100" w:type="dxa"/>
            </w:tcMar>
            <w:vAlign w:val="center"/>
          </w:tcPr>
          <w:p w14:paraId="57501CD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43FD2885">
            <w:pPr>
              <w:spacing w:before="0" w:after="0" w:line="276" w:lineRule="auto"/>
              <w:ind w:left="135"/>
              <w:jc w:val="center"/>
            </w:pPr>
          </w:p>
        </w:tc>
        <w:tc>
          <w:tcPr>
            <w:tcW w:w="1211" w:type="dxa"/>
            <w:tcMar>
              <w:top w:w="50" w:type="dxa"/>
              <w:left w:w="100" w:type="dxa"/>
            </w:tcMar>
            <w:vAlign w:val="center"/>
          </w:tcPr>
          <w:p w14:paraId="66D943DB">
            <w:pPr>
              <w:spacing w:before="0" w:after="0" w:line="276" w:lineRule="auto"/>
              <w:ind w:left="135"/>
              <w:jc w:val="center"/>
            </w:pPr>
          </w:p>
        </w:tc>
        <w:tc>
          <w:tcPr>
            <w:tcW w:w="1297" w:type="dxa"/>
            <w:shd w:val="clear"/>
            <w:tcMar>
              <w:top w:w="50" w:type="dxa"/>
              <w:left w:w="100" w:type="dxa"/>
            </w:tcMar>
            <w:vAlign w:val="center"/>
          </w:tcPr>
          <w:p w14:paraId="038CC551">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1.10</w:t>
            </w:r>
          </w:p>
        </w:tc>
        <w:tc>
          <w:tcPr>
            <w:tcW w:w="2884" w:type="dxa"/>
            <w:tcMar>
              <w:top w:w="50" w:type="dxa"/>
              <w:left w:w="100" w:type="dxa"/>
            </w:tcMar>
            <w:vAlign w:val="center"/>
          </w:tcPr>
          <w:p w14:paraId="4D818B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"https://m.edsoo.ru/65c6b106" \h </w:instrText>
            </w:r>
            <w:r>
              <w:fldChar w:fldCharType="separate"/>
            </w:r>
            <w:r>
              <w:rPr>
                <w:rFonts w:ascii="Times New Roman" w:hAnsi="Times New Roman"/>
                <w:b w:val="0"/>
                <w:i w:val="0"/>
                <w:color w:val="0000FF"/>
                <w:sz w:val="22"/>
                <w:u w:val="single"/>
              </w:rPr>
              <w:t>https://m.edsoo.ru/65c6b106</w:t>
            </w:r>
            <w:r>
              <w:rPr>
                <w:rFonts w:ascii="Times New Roman" w:hAnsi="Times New Roman"/>
                <w:b w:val="0"/>
                <w:i w:val="0"/>
                <w:color w:val="0000FF"/>
                <w:sz w:val="22"/>
                <w:u w:val="single"/>
              </w:rPr>
              <w:fldChar w:fldCharType="end"/>
            </w:r>
          </w:p>
        </w:tc>
      </w:tr>
      <w:tr w14:paraId="43A1B5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8DE55A8">
            <w:pPr>
              <w:spacing w:before="0" w:after="0"/>
              <w:ind w:left="0"/>
              <w:jc w:val="left"/>
            </w:pPr>
            <w:r>
              <w:rPr>
                <w:rFonts w:ascii="Times New Roman" w:hAnsi="Times New Roman"/>
                <w:b w:val="0"/>
                <w:i w:val="0"/>
                <w:color w:val="000000"/>
                <w:sz w:val="24"/>
              </w:rPr>
              <w:t>10</w:t>
            </w:r>
          </w:p>
        </w:tc>
        <w:tc>
          <w:tcPr>
            <w:tcW w:w="4475" w:type="dxa"/>
            <w:tcMar>
              <w:top w:w="50" w:type="dxa"/>
              <w:left w:w="100" w:type="dxa"/>
            </w:tcMar>
            <w:vAlign w:val="center"/>
          </w:tcPr>
          <w:p w14:paraId="7FF84599">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1028" w:type="dxa"/>
            <w:tcMar>
              <w:top w:w="50" w:type="dxa"/>
              <w:left w:w="100" w:type="dxa"/>
            </w:tcMar>
            <w:vAlign w:val="center"/>
          </w:tcPr>
          <w:p w14:paraId="77EA91BE">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AF7BDA7">
            <w:pPr>
              <w:spacing w:before="0" w:after="0" w:line="276" w:lineRule="auto"/>
              <w:ind w:left="135"/>
              <w:jc w:val="center"/>
            </w:pPr>
          </w:p>
        </w:tc>
        <w:tc>
          <w:tcPr>
            <w:tcW w:w="1211" w:type="dxa"/>
            <w:tcMar>
              <w:top w:w="50" w:type="dxa"/>
              <w:left w:w="100" w:type="dxa"/>
            </w:tcMar>
            <w:vAlign w:val="center"/>
          </w:tcPr>
          <w:p w14:paraId="44079C4F">
            <w:pPr>
              <w:spacing w:before="0" w:after="0" w:line="276" w:lineRule="auto"/>
              <w:ind w:left="135"/>
              <w:jc w:val="center"/>
            </w:pPr>
          </w:p>
        </w:tc>
        <w:tc>
          <w:tcPr>
            <w:tcW w:w="1297" w:type="dxa"/>
            <w:shd w:val="clear"/>
            <w:tcMar>
              <w:top w:w="50" w:type="dxa"/>
              <w:left w:w="100" w:type="dxa"/>
            </w:tcMar>
            <w:vAlign w:val="center"/>
          </w:tcPr>
          <w:p w14:paraId="3D5E358B">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3.10</w:t>
            </w:r>
          </w:p>
        </w:tc>
        <w:tc>
          <w:tcPr>
            <w:tcW w:w="2884" w:type="dxa"/>
            <w:tcMar>
              <w:top w:w="50" w:type="dxa"/>
              <w:left w:w="100" w:type="dxa"/>
            </w:tcMar>
            <w:vAlign w:val="center"/>
          </w:tcPr>
          <w:p w14:paraId="70E627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"https://m.edsoo.ru/258fc245" \h </w:instrText>
            </w:r>
            <w:r>
              <w:fldChar w:fldCharType="separate"/>
            </w:r>
            <w:r>
              <w:rPr>
                <w:rFonts w:ascii="Times New Roman" w:hAnsi="Times New Roman"/>
                <w:b w:val="0"/>
                <w:i w:val="0"/>
                <w:color w:val="0000FF"/>
                <w:sz w:val="22"/>
                <w:u w:val="single"/>
              </w:rPr>
              <w:t>https://m.edsoo.ru/258fc245</w:t>
            </w:r>
            <w:r>
              <w:rPr>
                <w:rFonts w:ascii="Times New Roman" w:hAnsi="Times New Roman"/>
                <w:b w:val="0"/>
                <w:i w:val="0"/>
                <w:color w:val="0000FF"/>
                <w:sz w:val="22"/>
                <w:u w:val="single"/>
              </w:rPr>
              <w:fldChar w:fldCharType="end"/>
            </w:r>
          </w:p>
        </w:tc>
      </w:tr>
      <w:tr w14:paraId="76AAD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5283586">
            <w:pPr>
              <w:spacing w:before="0" w:after="0"/>
              <w:ind w:left="0"/>
              <w:jc w:val="left"/>
            </w:pPr>
            <w:r>
              <w:rPr>
                <w:rFonts w:ascii="Times New Roman" w:hAnsi="Times New Roman"/>
                <w:b w:val="0"/>
                <w:i w:val="0"/>
                <w:color w:val="000000"/>
                <w:sz w:val="24"/>
              </w:rPr>
              <w:t>11</w:t>
            </w:r>
          </w:p>
        </w:tc>
        <w:tc>
          <w:tcPr>
            <w:tcW w:w="4475" w:type="dxa"/>
            <w:tcMar>
              <w:top w:w="50" w:type="dxa"/>
              <w:left w:w="100" w:type="dxa"/>
            </w:tcMar>
            <w:vAlign w:val="center"/>
          </w:tcPr>
          <w:p w14:paraId="4718ADDE">
            <w:pPr>
              <w:spacing w:before="0" w:after="0"/>
              <w:ind w:left="135"/>
              <w:jc w:val="left"/>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w:t>
            </w:r>
          </w:p>
        </w:tc>
        <w:tc>
          <w:tcPr>
            <w:tcW w:w="1028" w:type="dxa"/>
            <w:tcMar>
              <w:top w:w="50" w:type="dxa"/>
              <w:left w:w="100" w:type="dxa"/>
            </w:tcMar>
            <w:vAlign w:val="center"/>
          </w:tcPr>
          <w:p w14:paraId="232F3DD7">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A1A5F26">
            <w:pPr>
              <w:spacing w:before="0" w:after="0" w:line="276" w:lineRule="auto"/>
              <w:ind w:left="135"/>
              <w:jc w:val="center"/>
            </w:pPr>
          </w:p>
        </w:tc>
        <w:tc>
          <w:tcPr>
            <w:tcW w:w="1211" w:type="dxa"/>
            <w:tcMar>
              <w:top w:w="50" w:type="dxa"/>
              <w:left w:w="100" w:type="dxa"/>
            </w:tcMar>
            <w:vAlign w:val="center"/>
          </w:tcPr>
          <w:p w14:paraId="78F4A5BD">
            <w:pPr>
              <w:spacing w:before="0" w:after="0" w:line="276" w:lineRule="auto"/>
              <w:ind w:left="135"/>
              <w:jc w:val="center"/>
            </w:pPr>
          </w:p>
        </w:tc>
        <w:tc>
          <w:tcPr>
            <w:tcW w:w="1297" w:type="dxa"/>
            <w:shd w:val="clear"/>
            <w:tcMar>
              <w:top w:w="50" w:type="dxa"/>
              <w:left w:w="100" w:type="dxa"/>
            </w:tcMar>
            <w:vAlign w:val="center"/>
          </w:tcPr>
          <w:p w14:paraId="32165F58">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8.10</w:t>
            </w:r>
          </w:p>
        </w:tc>
        <w:tc>
          <w:tcPr>
            <w:tcW w:w="2884" w:type="dxa"/>
            <w:tcMar>
              <w:top w:w="50" w:type="dxa"/>
              <w:left w:w="100" w:type="dxa"/>
            </w:tcMar>
            <w:vAlign w:val="center"/>
          </w:tcPr>
          <w:p w14:paraId="254526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"https://m.edsoo.ru/1a2520f6" \h </w:instrText>
            </w:r>
            <w:r>
              <w:fldChar w:fldCharType="separate"/>
            </w:r>
            <w:r>
              <w:rPr>
                <w:rFonts w:ascii="Times New Roman" w:hAnsi="Times New Roman"/>
                <w:b w:val="0"/>
                <w:i w:val="0"/>
                <w:color w:val="0000FF"/>
                <w:sz w:val="22"/>
                <w:u w:val="single"/>
              </w:rPr>
              <w:t>https://m.edsoo.ru/1a2520f6</w:t>
            </w:r>
            <w:r>
              <w:rPr>
                <w:rFonts w:ascii="Times New Roman" w:hAnsi="Times New Roman"/>
                <w:b w:val="0"/>
                <w:i w:val="0"/>
                <w:color w:val="0000FF"/>
                <w:sz w:val="22"/>
                <w:u w:val="single"/>
              </w:rPr>
              <w:fldChar w:fldCharType="end"/>
            </w:r>
          </w:p>
        </w:tc>
      </w:tr>
      <w:tr w14:paraId="580BF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2E3995A">
            <w:pPr>
              <w:spacing w:before="0" w:after="0"/>
              <w:ind w:left="0"/>
              <w:jc w:val="left"/>
            </w:pPr>
            <w:r>
              <w:rPr>
                <w:rFonts w:ascii="Times New Roman" w:hAnsi="Times New Roman"/>
                <w:b w:val="0"/>
                <w:i w:val="0"/>
                <w:color w:val="000000"/>
                <w:sz w:val="24"/>
              </w:rPr>
              <w:t>12</w:t>
            </w:r>
          </w:p>
        </w:tc>
        <w:tc>
          <w:tcPr>
            <w:tcW w:w="4475" w:type="dxa"/>
            <w:tcMar>
              <w:top w:w="50" w:type="dxa"/>
              <w:left w:w="100" w:type="dxa"/>
            </w:tcMar>
            <w:vAlign w:val="center"/>
          </w:tcPr>
          <w:p w14:paraId="4D580518">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параллельные прямые в пространстве; параллельность трёх прямых</w:t>
            </w:r>
          </w:p>
        </w:tc>
        <w:tc>
          <w:tcPr>
            <w:tcW w:w="1028" w:type="dxa"/>
            <w:tcMar>
              <w:top w:w="50" w:type="dxa"/>
              <w:left w:w="100" w:type="dxa"/>
            </w:tcMar>
            <w:vAlign w:val="center"/>
          </w:tcPr>
          <w:p w14:paraId="71717D33">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0536875">
            <w:pPr>
              <w:spacing w:before="0" w:after="0" w:line="276" w:lineRule="auto"/>
              <w:ind w:left="135"/>
              <w:jc w:val="center"/>
            </w:pPr>
          </w:p>
        </w:tc>
        <w:tc>
          <w:tcPr>
            <w:tcW w:w="1211" w:type="dxa"/>
            <w:tcMar>
              <w:top w:w="50" w:type="dxa"/>
              <w:left w:w="100" w:type="dxa"/>
            </w:tcMar>
            <w:vAlign w:val="center"/>
          </w:tcPr>
          <w:p w14:paraId="621E3556">
            <w:pPr>
              <w:spacing w:before="0" w:after="0" w:line="276" w:lineRule="auto"/>
              <w:ind w:left="135"/>
              <w:jc w:val="center"/>
            </w:pPr>
          </w:p>
        </w:tc>
        <w:tc>
          <w:tcPr>
            <w:tcW w:w="1297" w:type="dxa"/>
            <w:shd w:val="clear"/>
            <w:tcMar>
              <w:top w:w="50" w:type="dxa"/>
              <w:left w:w="100" w:type="dxa"/>
            </w:tcMar>
            <w:vAlign w:val="center"/>
          </w:tcPr>
          <w:p w14:paraId="5214D77B">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10.10</w:t>
            </w:r>
          </w:p>
        </w:tc>
        <w:tc>
          <w:tcPr>
            <w:tcW w:w="2884" w:type="dxa"/>
            <w:tcMar>
              <w:top w:w="50" w:type="dxa"/>
              <w:left w:w="100" w:type="dxa"/>
            </w:tcMar>
            <w:vAlign w:val="center"/>
          </w:tcPr>
          <w:p w14:paraId="084D9A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"https://m.edsoo.ru/93ad36b3" \h </w:instrText>
            </w:r>
            <w:r>
              <w:fldChar w:fldCharType="separate"/>
            </w:r>
            <w:r>
              <w:rPr>
                <w:rFonts w:ascii="Times New Roman" w:hAnsi="Times New Roman"/>
                <w:b w:val="0"/>
                <w:i w:val="0"/>
                <w:color w:val="0000FF"/>
                <w:sz w:val="22"/>
                <w:u w:val="single"/>
              </w:rPr>
              <w:t>https://m.edsoo.ru/93ad36b3</w:t>
            </w:r>
            <w:r>
              <w:rPr>
                <w:rFonts w:ascii="Times New Roman" w:hAnsi="Times New Roman"/>
                <w:b w:val="0"/>
                <w:i w:val="0"/>
                <w:color w:val="0000FF"/>
                <w:sz w:val="22"/>
                <w:u w:val="single"/>
              </w:rPr>
              <w:fldChar w:fldCharType="end"/>
            </w:r>
          </w:p>
        </w:tc>
      </w:tr>
      <w:tr w14:paraId="01B80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D9A133A">
            <w:pPr>
              <w:spacing w:before="0" w:after="0"/>
              <w:ind w:left="0"/>
              <w:jc w:val="left"/>
            </w:pPr>
            <w:r>
              <w:rPr>
                <w:rFonts w:ascii="Times New Roman" w:hAnsi="Times New Roman"/>
                <w:b w:val="0"/>
                <w:i w:val="0"/>
                <w:color w:val="000000"/>
                <w:sz w:val="24"/>
              </w:rPr>
              <w:t>13</w:t>
            </w:r>
          </w:p>
        </w:tc>
        <w:tc>
          <w:tcPr>
            <w:tcW w:w="4475" w:type="dxa"/>
            <w:tcMar>
              <w:top w:w="50" w:type="dxa"/>
              <w:left w:w="100" w:type="dxa"/>
            </w:tcMar>
            <w:vAlign w:val="center"/>
          </w:tcPr>
          <w:p w14:paraId="7BF2FCE1">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Параллельность прямой и плоскости</w:t>
            </w:r>
          </w:p>
        </w:tc>
        <w:tc>
          <w:tcPr>
            <w:tcW w:w="1028" w:type="dxa"/>
            <w:tcMar>
              <w:top w:w="50" w:type="dxa"/>
              <w:left w:w="100" w:type="dxa"/>
            </w:tcMar>
            <w:vAlign w:val="center"/>
          </w:tcPr>
          <w:p w14:paraId="28A45E6B">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46CE321">
            <w:pPr>
              <w:spacing w:before="0" w:after="0" w:line="276" w:lineRule="auto"/>
              <w:ind w:left="135"/>
              <w:jc w:val="center"/>
            </w:pPr>
          </w:p>
        </w:tc>
        <w:tc>
          <w:tcPr>
            <w:tcW w:w="1211" w:type="dxa"/>
            <w:tcMar>
              <w:top w:w="50" w:type="dxa"/>
              <w:left w:w="100" w:type="dxa"/>
            </w:tcMar>
            <w:vAlign w:val="center"/>
          </w:tcPr>
          <w:p w14:paraId="6CCB1584">
            <w:pPr>
              <w:spacing w:before="0" w:after="0" w:line="276" w:lineRule="auto"/>
              <w:ind w:left="135"/>
              <w:jc w:val="center"/>
            </w:pPr>
          </w:p>
        </w:tc>
        <w:tc>
          <w:tcPr>
            <w:tcW w:w="1297" w:type="dxa"/>
            <w:shd w:val="clear"/>
            <w:tcMar>
              <w:top w:w="50" w:type="dxa"/>
              <w:left w:w="100" w:type="dxa"/>
            </w:tcMar>
            <w:vAlign w:val="center"/>
          </w:tcPr>
          <w:p w14:paraId="7E76C264">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15.10</w:t>
            </w:r>
          </w:p>
        </w:tc>
        <w:tc>
          <w:tcPr>
            <w:tcW w:w="2884" w:type="dxa"/>
            <w:tcMar>
              <w:top w:w="50" w:type="dxa"/>
              <w:left w:w="100" w:type="dxa"/>
            </w:tcMar>
            <w:vAlign w:val="center"/>
          </w:tcPr>
          <w:p w14:paraId="4A223F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"https://m.edsoo.ru/ee1d19b9" \h </w:instrText>
            </w:r>
            <w:r>
              <w:fldChar w:fldCharType="separate"/>
            </w:r>
            <w:r>
              <w:rPr>
                <w:rFonts w:ascii="Times New Roman" w:hAnsi="Times New Roman"/>
                <w:b w:val="0"/>
                <w:i w:val="0"/>
                <w:color w:val="0000FF"/>
                <w:sz w:val="22"/>
                <w:u w:val="single"/>
              </w:rPr>
              <w:t>https://m.edsoo.ru/ee1d19b9</w:t>
            </w:r>
            <w:r>
              <w:rPr>
                <w:rFonts w:ascii="Times New Roman" w:hAnsi="Times New Roman"/>
                <w:b w:val="0"/>
                <w:i w:val="0"/>
                <w:color w:val="0000FF"/>
                <w:sz w:val="22"/>
                <w:u w:val="single"/>
              </w:rPr>
              <w:fldChar w:fldCharType="end"/>
            </w:r>
          </w:p>
        </w:tc>
      </w:tr>
      <w:tr w14:paraId="17760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BF0E6D4">
            <w:pPr>
              <w:spacing w:before="0" w:after="0"/>
              <w:ind w:left="0"/>
              <w:jc w:val="left"/>
            </w:pPr>
            <w:r>
              <w:rPr>
                <w:rFonts w:ascii="Times New Roman" w:hAnsi="Times New Roman"/>
                <w:b w:val="0"/>
                <w:i w:val="0"/>
                <w:color w:val="000000"/>
                <w:sz w:val="24"/>
              </w:rPr>
              <w:t>14</w:t>
            </w:r>
          </w:p>
        </w:tc>
        <w:tc>
          <w:tcPr>
            <w:tcW w:w="4475" w:type="dxa"/>
            <w:tcMar>
              <w:top w:w="50" w:type="dxa"/>
              <w:left w:w="100" w:type="dxa"/>
            </w:tcMar>
            <w:vAlign w:val="center"/>
          </w:tcPr>
          <w:p w14:paraId="6E736D06">
            <w:pPr>
              <w:spacing w:before="0" w:after="0"/>
              <w:ind w:left="135"/>
              <w:jc w:val="left"/>
            </w:pPr>
            <w:r>
              <w:rPr>
                <w:rFonts w:ascii="Times New Roman" w:hAnsi="Times New Roman"/>
                <w:b w:val="0"/>
                <w:i w:val="0"/>
                <w:color w:val="000000"/>
                <w:sz w:val="24"/>
              </w:rPr>
              <w:t>Углы с сонаправленными сторонами</w:t>
            </w:r>
          </w:p>
        </w:tc>
        <w:tc>
          <w:tcPr>
            <w:tcW w:w="1028" w:type="dxa"/>
            <w:tcMar>
              <w:top w:w="50" w:type="dxa"/>
              <w:left w:w="100" w:type="dxa"/>
            </w:tcMar>
            <w:vAlign w:val="center"/>
          </w:tcPr>
          <w:p w14:paraId="2A05A976">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40D3CFD8">
            <w:pPr>
              <w:spacing w:before="0" w:after="0" w:line="276" w:lineRule="auto"/>
              <w:ind w:left="135"/>
              <w:jc w:val="center"/>
            </w:pPr>
          </w:p>
        </w:tc>
        <w:tc>
          <w:tcPr>
            <w:tcW w:w="1211" w:type="dxa"/>
            <w:tcMar>
              <w:top w:w="50" w:type="dxa"/>
              <w:left w:w="100" w:type="dxa"/>
            </w:tcMar>
            <w:vAlign w:val="center"/>
          </w:tcPr>
          <w:p w14:paraId="31DEF7AD">
            <w:pPr>
              <w:spacing w:before="0" w:after="0" w:line="276" w:lineRule="auto"/>
              <w:ind w:left="135"/>
              <w:jc w:val="center"/>
            </w:pPr>
          </w:p>
        </w:tc>
        <w:tc>
          <w:tcPr>
            <w:tcW w:w="1297" w:type="dxa"/>
            <w:shd w:val="clear"/>
            <w:tcMar>
              <w:top w:w="50" w:type="dxa"/>
              <w:left w:w="100" w:type="dxa"/>
            </w:tcMar>
            <w:vAlign w:val="center"/>
          </w:tcPr>
          <w:p w14:paraId="5253D88D">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17.10</w:t>
            </w:r>
          </w:p>
        </w:tc>
        <w:tc>
          <w:tcPr>
            <w:tcW w:w="2884" w:type="dxa"/>
            <w:tcMar>
              <w:top w:w="50" w:type="dxa"/>
              <w:left w:w="100" w:type="dxa"/>
            </w:tcMar>
            <w:vAlign w:val="center"/>
          </w:tcPr>
          <w:p w14:paraId="0F5D3F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"https://m.edsoo.ru/9f4071b9" \h </w:instrText>
            </w:r>
            <w:r>
              <w:fldChar w:fldCharType="separate"/>
            </w:r>
            <w:r>
              <w:rPr>
                <w:rFonts w:ascii="Times New Roman" w:hAnsi="Times New Roman"/>
                <w:b w:val="0"/>
                <w:i w:val="0"/>
                <w:color w:val="0000FF"/>
                <w:sz w:val="22"/>
                <w:u w:val="single"/>
              </w:rPr>
              <w:t>https://m.edsoo.ru/9f4071b9</w:t>
            </w:r>
            <w:r>
              <w:rPr>
                <w:rFonts w:ascii="Times New Roman" w:hAnsi="Times New Roman"/>
                <w:b w:val="0"/>
                <w:i w:val="0"/>
                <w:color w:val="0000FF"/>
                <w:sz w:val="22"/>
                <w:u w:val="single"/>
              </w:rPr>
              <w:fldChar w:fldCharType="end"/>
            </w:r>
          </w:p>
        </w:tc>
      </w:tr>
      <w:tr w14:paraId="27605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831BA0D">
            <w:pPr>
              <w:spacing w:before="0" w:after="0"/>
              <w:ind w:left="0"/>
              <w:jc w:val="left"/>
            </w:pPr>
            <w:r>
              <w:rPr>
                <w:rFonts w:ascii="Times New Roman" w:hAnsi="Times New Roman"/>
                <w:b w:val="0"/>
                <w:i w:val="0"/>
                <w:color w:val="000000"/>
                <w:sz w:val="24"/>
              </w:rPr>
              <w:t>15</w:t>
            </w:r>
          </w:p>
        </w:tc>
        <w:tc>
          <w:tcPr>
            <w:tcW w:w="4475" w:type="dxa"/>
            <w:tcMar>
              <w:top w:w="50" w:type="dxa"/>
              <w:left w:w="100" w:type="dxa"/>
            </w:tcMar>
            <w:vAlign w:val="center"/>
          </w:tcPr>
          <w:p w14:paraId="2D585AE3">
            <w:pPr>
              <w:spacing w:before="0" w:after="0"/>
              <w:ind w:left="135"/>
              <w:jc w:val="left"/>
            </w:pPr>
            <w:r>
              <w:rPr>
                <w:rFonts w:ascii="Times New Roman" w:hAnsi="Times New Roman"/>
                <w:b w:val="0"/>
                <w:i w:val="0"/>
                <w:color w:val="000000"/>
                <w:sz w:val="24"/>
              </w:rPr>
              <w:t>Угол между прямыми в пространстве</w:t>
            </w:r>
          </w:p>
        </w:tc>
        <w:tc>
          <w:tcPr>
            <w:tcW w:w="1028" w:type="dxa"/>
            <w:tcMar>
              <w:top w:w="50" w:type="dxa"/>
              <w:left w:w="100" w:type="dxa"/>
            </w:tcMar>
            <w:vAlign w:val="center"/>
          </w:tcPr>
          <w:p w14:paraId="3CE0CB5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47D6F45">
            <w:pPr>
              <w:spacing w:before="0" w:after="0" w:line="276" w:lineRule="auto"/>
              <w:ind w:left="135"/>
              <w:jc w:val="center"/>
            </w:pPr>
          </w:p>
        </w:tc>
        <w:tc>
          <w:tcPr>
            <w:tcW w:w="1211" w:type="dxa"/>
            <w:tcMar>
              <w:top w:w="50" w:type="dxa"/>
              <w:left w:w="100" w:type="dxa"/>
            </w:tcMar>
            <w:vAlign w:val="center"/>
          </w:tcPr>
          <w:p w14:paraId="797A3972">
            <w:pPr>
              <w:spacing w:before="0" w:after="0" w:line="276" w:lineRule="auto"/>
              <w:ind w:left="135"/>
              <w:jc w:val="center"/>
            </w:pPr>
          </w:p>
        </w:tc>
        <w:tc>
          <w:tcPr>
            <w:tcW w:w="1297" w:type="dxa"/>
            <w:shd w:val="clear"/>
            <w:tcMar>
              <w:top w:w="50" w:type="dxa"/>
              <w:left w:w="100" w:type="dxa"/>
            </w:tcMar>
            <w:vAlign w:val="center"/>
          </w:tcPr>
          <w:p w14:paraId="48F6BD36">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22.10</w:t>
            </w:r>
          </w:p>
        </w:tc>
        <w:tc>
          <w:tcPr>
            <w:tcW w:w="2884" w:type="dxa"/>
            <w:tcMar>
              <w:top w:w="50" w:type="dxa"/>
              <w:left w:w="100" w:type="dxa"/>
            </w:tcMar>
            <w:vAlign w:val="center"/>
          </w:tcPr>
          <w:p w14:paraId="77A9AB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"https://m.edsoo.ru/fe733862" \h </w:instrText>
            </w:r>
            <w:r>
              <w:fldChar w:fldCharType="separate"/>
            </w:r>
            <w:r>
              <w:rPr>
                <w:rFonts w:ascii="Times New Roman" w:hAnsi="Times New Roman"/>
                <w:b w:val="0"/>
                <w:i w:val="0"/>
                <w:color w:val="0000FF"/>
                <w:sz w:val="22"/>
                <w:u w:val="single"/>
              </w:rPr>
              <w:t>https://m.edsoo.ru/fe733862</w:t>
            </w:r>
            <w:r>
              <w:rPr>
                <w:rFonts w:ascii="Times New Roman" w:hAnsi="Times New Roman"/>
                <w:b w:val="0"/>
                <w:i w:val="0"/>
                <w:color w:val="0000FF"/>
                <w:sz w:val="22"/>
                <w:u w:val="single"/>
              </w:rPr>
              <w:fldChar w:fldCharType="end"/>
            </w:r>
          </w:p>
        </w:tc>
      </w:tr>
      <w:tr w14:paraId="7A029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6BA9182">
            <w:pPr>
              <w:spacing w:before="0" w:after="0"/>
              <w:ind w:left="0"/>
              <w:jc w:val="left"/>
            </w:pPr>
            <w:r>
              <w:rPr>
                <w:rFonts w:ascii="Times New Roman" w:hAnsi="Times New Roman"/>
                <w:b w:val="0"/>
                <w:i w:val="0"/>
                <w:color w:val="000000"/>
                <w:sz w:val="24"/>
              </w:rPr>
              <w:t>16</w:t>
            </w:r>
          </w:p>
        </w:tc>
        <w:tc>
          <w:tcPr>
            <w:tcW w:w="4475" w:type="dxa"/>
            <w:tcMar>
              <w:top w:w="50" w:type="dxa"/>
              <w:left w:w="100" w:type="dxa"/>
            </w:tcMar>
            <w:vAlign w:val="center"/>
          </w:tcPr>
          <w:p w14:paraId="464062D4">
            <w:pPr>
              <w:spacing w:before="0" w:after="0"/>
              <w:ind w:left="135"/>
              <w:jc w:val="left"/>
            </w:pPr>
            <w:r>
              <w:rPr>
                <w:rFonts w:ascii="Times New Roman" w:hAnsi="Times New Roman"/>
                <w:b w:val="0"/>
                <w:i w:val="0"/>
                <w:color w:val="000000"/>
                <w:sz w:val="24"/>
              </w:rPr>
              <w:t>Угол между прямыми в пространстве</w:t>
            </w:r>
          </w:p>
        </w:tc>
        <w:tc>
          <w:tcPr>
            <w:tcW w:w="1028" w:type="dxa"/>
            <w:tcMar>
              <w:top w:w="50" w:type="dxa"/>
              <w:left w:w="100" w:type="dxa"/>
            </w:tcMar>
            <w:vAlign w:val="center"/>
          </w:tcPr>
          <w:p w14:paraId="6DF34CDB">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0BF85AC">
            <w:pPr>
              <w:spacing w:before="0" w:after="0" w:line="276" w:lineRule="auto"/>
              <w:ind w:left="135"/>
              <w:jc w:val="center"/>
            </w:pPr>
          </w:p>
        </w:tc>
        <w:tc>
          <w:tcPr>
            <w:tcW w:w="1211" w:type="dxa"/>
            <w:tcMar>
              <w:top w:w="50" w:type="dxa"/>
              <w:left w:w="100" w:type="dxa"/>
            </w:tcMar>
            <w:vAlign w:val="center"/>
          </w:tcPr>
          <w:p w14:paraId="7F1EF305">
            <w:pPr>
              <w:spacing w:before="0" w:after="0" w:line="276" w:lineRule="auto"/>
              <w:ind w:left="135"/>
              <w:jc w:val="center"/>
            </w:pPr>
          </w:p>
        </w:tc>
        <w:tc>
          <w:tcPr>
            <w:tcW w:w="1297" w:type="dxa"/>
            <w:shd w:val="clear"/>
            <w:tcMar>
              <w:top w:w="50" w:type="dxa"/>
              <w:left w:w="100" w:type="dxa"/>
            </w:tcMar>
            <w:vAlign w:val="center"/>
          </w:tcPr>
          <w:p w14:paraId="1D949843">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24.10</w:t>
            </w:r>
          </w:p>
        </w:tc>
        <w:tc>
          <w:tcPr>
            <w:tcW w:w="2884" w:type="dxa"/>
            <w:tcMar>
              <w:top w:w="50" w:type="dxa"/>
              <w:left w:w="100" w:type="dxa"/>
            </w:tcMar>
            <w:vAlign w:val="center"/>
          </w:tcPr>
          <w:p w14:paraId="5A4CC5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"https://m.edsoo.ru/2935a9a0" \h </w:instrText>
            </w:r>
            <w:r>
              <w:fldChar w:fldCharType="separate"/>
            </w:r>
            <w:r>
              <w:rPr>
                <w:rFonts w:ascii="Times New Roman" w:hAnsi="Times New Roman"/>
                <w:b w:val="0"/>
                <w:i w:val="0"/>
                <w:color w:val="0000FF"/>
                <w:sz w:val="22"/>
                <w:u w:val="single"/>
              </w:rPr>
              <w:t>https://m.edsoo.ru/2935a9a0</w:t>
            </w:r>
            <w:r>
              <w:rPr>
                <w:rFonts w:ascii="Times New Roman" w:hAnsi="Times New Roman"/>
                <w:b w:val="0"/>
                <w:i w:val="0"/>
                <w:color w:val="0000FF"/>
                <w:sz w:val="22"/>
                <w:u w:val="single"/>
              </w:rPr>
              <w:fldChar w:fldCharType="end"/>
            </w:r>
          </w:p>
        </w:tc>
      </w:tr>
      <w:tr w14:paraId="300DB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3B65AAD">
            <w:pPr>
              <w:spacing w:before="0" w:after="0"/>
              <w:ind w:left="0"/>
              <w:jc w:val="left"/>
            </w:pPr>
            <w:r>
              <w:rPr>
                <w:rFonts w:ascii="Times New Roman" w:hAnsi="Times New Roman"/>
                <w:b w:val="0"/>
                <w:i w:val="0"/>
                <w:color w:val="000000"/>
                <w:sz w:val="24"/>
              </w:rPr>
              <w:t>17</w:t>
            </w:r>
          </w:p>
        </w:tc>
        <w:tc>
          <w:tcPr>
            <w:tcW w:w="4475" w:type="dxa"/>
            <w:tcMar>
              <w:top w:w="50" w:type="dxa"/>
              <w:left w:w="100" w:type="dxa"/>
            </w:tcMar>
            <w:vAlign w:val="center"/>
          </w:tcPr>
          <w:p w14:paraId="68C4478E">
            <w:pPr>
              <w:spacing w:before="0" w:after="0"/>
              <w:ind w:left="135"/>
              <w:jc w:val="left"/>
            </w:pPr>
            <w:r>
              <w:rPr>
                <w:rFonts w:ascii="Times New Roman" w:hAnsi="Times New Roman"/>
                <w:b w:val="0"/>
                <w:i w:val="0"/>
                <w:color w:val="000000"/>
                <w:sz w:val="24"/>
              </w:rPr>
              <w:t>Параллельность плоскостей: параллельные плоскости</w:t>
            </w:r>
          </w:p>
        </w:tc>
        <w:tc>
          <w:tcPr>
            <w:tcW w:w="1028" w:type="dxa"/>
            <w:tcMar>
              <w:top w:w="50" w:type="dxa"/>
              <w:left w:w="100" w:type="dxa"/>
            </w:tcMar>
            <w:vAlign w:val="center"/>
          </w:tcPr>
          <w:p w14:paraId="69FFBCF1">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9B0F79C">
            <w:pPr>
              <w:spacing w:before="0" w:after="0" w:line="276" w:lineRule="auto"/>
              <w:ind w:left="135"/>
              <w:jc w:val="center"/>
            </w:pPr>
          </w:p>
        </w:tc>
        <w:tc>
          <w:tcPr>
            <w:tcW w:w="1211" w:type="dxa"/>
            <w:tcMar>
              <w:top w:w="50" w:type="dxa"/>
              <w:left w:w="100" w:type="dxa"/>
            </w:tcMar>
            <w:vAlign w:val="center"/>
          </w:tcPr>
          <w:p w14:paraId="491C4370">
            <w:pPr>
              <w:spacing w:before="0" w:after="0" w:line="276" w:lineRule="auto"/>
              <w:ind w:left="135"/>
              <w:jc w:val="center"/>
            </w:pPr>
          </w:p>
        </w:tc>
        <w:tc>
          <w:tcPr>
            <w:tcW w:w="1297" w:type="dxa"/>
            <w:shd w:val="clear"/>
            <w:tcMar>
              <w:top w:w="50" w:type="dxa"/>
              <w:left w:w="100" w:type="dxa"/>
            </w:tcMar>
            <w:vAlign w:val="center"/>
          </w:tcPr>
          <w:p w14:paraId="4401C59D">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5.11</w:t>
            </w:r>
          </w:p>
        </w:tc>
        <w:tc>
          <w:tcPr>
            <w:tcW w:w="2884" w:type="dxa"/>
            <w:tcMar>
              <w:top w:w="50" w:type="dxa"/>
              <w:left w:w="100" w:type="dxa"/>
            </w:tcMar>
            <w:vAlign w:val="center"/>
          </w:tcPr>
          <w:p w14:paraId="6596C1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"https://m.edsoo.ru/2e18f255" \h </w:instrText>
            </w:r>
            <w:r>
              <w:fldChar w:fldCharType="separate"/>
            </w:r>
            <w:r>
              <w:rPr>
                <w:rFonts w:ascii="Times New Roman" w:hAnsi="Times New Roman"/>
                <w:b w:val="0"/>
                <w:i w:val="0"/>
                <w:color w:val="0000FF"/>
                <w:sz w:val="22"/>
                <w:u w:val="single"/>
              </w:rPr>
              <w:t>https://m.edsoo.ru/2e18f255</w:t>
            </w:r>
            <w:r>
              <w:rPr>
                <w:rFonts w:ascii="Times New Roman" w:hAnsi="Times New Roman"/>
                <w:b w:val="0"/>
                <w:i w:val="0"/>
                <w:color w:val="0000FF"/>
                <w:sz w:val="22"/>
                <w:u w:val="single"/>
              </w:rPr>
              <w:fldChar w:fldCharType="end"/>
            </w:r>
          </w:p>
        </w:tc>
      </w:tr>
      <w:tr w14:paraId="6A134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20FAC30">
            <w:pPr>
              <w:spacing w:before="0" w:after="0"/>
              <w:ind w:left="0"/>
              <w:jc w:val="left"/>
            </w:pPr>
            <w:r>
              <w:rPr>
                <w:rFonts w:ascii="Times New Roman" w:hAnsi="Times New Roman"/>
                <w:b w:val="0"/>
                <w:i w:val="0"/>
                <w:color w:val="000000"/>
                <w:sz w:val="24"/>
              </w:rPr>
              <w:t>18</w:t>
            </w:r>
          </w:p>
        </w:tc>
        <w:tc>
          <w:tcPr>
            <w:tcW w:w="4475" w:type="dxa"/>
            <w:tcMar>
              <w:top w:w="50" w:type="dxa"/>
              <w:left w:w="100" w:type="dxa"/>
            </w:tcMar>
            <w:vAlign w:val="center"/>
          </w:tcPr>
          <w:p w14:paraId="3D3CC836">
            <w:pPr>
              <w:spacing w:before="0" w:after="0"/>
              <w:ind w:left="135"/>
              <w:jc w:val="left"/>
            </w:pPr>
            <w:r>
              <w:rPr>
                <w:rFonts w:ascii="Times New Roman" w:hAnsi="Times New Roman"/>
                <w:b w:val="0"/>
                <w:i w:val="0"/>
                <w:color w:val="000000"/>
                <w:sz w:val="24"/>
              </w:rPr>
              <w:t>Свойства параллельных плоскостей</w:t>
            </w:r>
          </w:p>
        </w:tc>
        <w:tc>
          <w:tcPr>
            <w:tcW w:w="1028" w:type="dxa"/>
            <w:tcMar>
              <w:top w:w="50" w:type="dxa"/>
              <w:left w:w="100" w:type="dxa"/>
            </w:tcMar>
            <w:vAlign w:val="center"/>
          </w:tcPr>
          <w:p w14:paraId="5EAD04B1">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D19B857">
            <w:pPr>
              <w:spacing w:before="0" w:after="0" w:line="276" w:lineRule="auto"/>
              <w:ind w:left="135"/>
              <w:jc w:val="center"/>
            </w:pPr>
          </w:p>
        </w:tc>
        <w:tc>
          <w:tcPr>
            <w:tcW w:w="1211" w:type="dxa"/>
            <w:tcMar>
              <w:top w:w="50" w:type="dxa"/>
              <w:left w:w="100" w:type="dxa"/>
            </w:tcMar>
            <w:vAlign w:val="center"/>
          </w:tcPr>
          <w:p w14:paraId="306CE4E9">
            <w:pPr>
              <w:spacing w:before="0" w:after="0" w:line="276" w:lineRule="auto"/>
              <w:ind w:left="135"/>
              <w:jc w:val="center"/>
            </w:pPr>
          </w:p>
        </w:tc>
        <w:tc>
          <w:tcPr>
            <w:tcW w:w="1297" w:type="dxa"/>
            <w:shd w:val="clear"/>
            <w:tcMar>
              <w:top w:w="50" w:type="dxa"/>
              <w:left w:w="100" w:type="dxa"/>
            </w:tcMar>
            <w:vAlign w:val="center"/>
          </w:tcPr>
          <w:p w14:paraId="6DC51736">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7.11</w:t>
            </w:r>
          </w:p>
        </w:tc>
        <w:tc>
          <w:tcPr>
            <w:tcW w:w="2884" w:type="dxa"/>
            <w:tcMar>
              <w:top w:w="50" w:type="dxa"/>
              <w:left w:w="100" w:type="dxa"/>
            </w:tcMar>
            <w:vAlign w:val="center"/>
          </w:tcPr>
          <w:p w14:paraId="30A50A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"https://m.edsoo.ru/e504d656" \h </w:instrText>
            </w:r>
            <w:r>
              <w:fldChar w:fldCharType="separate"/>
            </w:r>
            <w:r>
              <w:rPr>
                <w:rFonts w:ascii="Times New Roman" w:hAnsi="Times New Roman"/>
                <w:b w:val="0"/>
                <w:i w:val="0"/>
                <w:color w:val="0000FF"/>
                <w:sz w:val="22"/>
                <w:u w:val="single"/>
              </w:rPr>
              <w:t>https://m.edsoo.ru/e504d656</w:t>
            </w:r>
            <w:r>
              <w:rPr>
                <w:rFonts w:ascii="Times New Roman" w:hAnsi="Times New Roman"/>
                <w:b w:val="0"/>
                <w:i w:val="0"/>
                <w:color w:val="0000FF"/>
                <w:sz w:val="22"/>
                <w:u w:val="single"/>
              </w:rPr>
              <w:fldChar w:fldCharType="end"/>
            </w:r>
          </w:p>
        </w:tc>
      </w:tr>
      <w:tr w14:paraId="02510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5698FCE">
            <w:pPr>
              <w:spacing w:before="0" w:after="0"/>
              <w:ind w:left="0"/>
              <w:jc w:val="left"/>
            </w:pPr>
            <w:r>
              <w:rPr>
                <w:rFonts w:ascii="Times New Roman" w:hAnsi="Times New Roman"/>
                <w:b w:val="0"/>
                <w:i w:val="0"/>
                <w:color w:val="000000"/>
                <w:sz w:val="24"/>
              </w:rPr>
              <w:t>19</w:t>
            </w:r>
          </w:p>
        </w:tc>
        <w:tc>
          <w:tcPr>
            <w:tcW w:w="4475" w:type="dxa"/>
            <w:tcMar>
              <w:top w:w="50" w:type="dxa"/>
              <w:left w:w="100" w:type="dxa"/>
            </w:tcMar>
            <w:vAlign w:val="center"/>
          </w:tcPr>
          <w:p w14:paraId="32C4FF9E">
            <w:pPr>
              <w:spacing w:before="0" w:after="0"/>
              <w:ind w:left="135"/>
              <w:jc w:val="left"/>
            </w:pPr>
            <w:r>
              <w:rPr>
                <w:rFonts w:ascii="Times New Roman" w:hAnsi="Times New Roman"/>
                <w:b w:val="0"/>
                <w:i w:val="0"/>
                <w:color w:val="000000"/>
                <w:sz w:val="24"/>
              </w:rPr>
              <w:t>Простейшие пространственные фигуры на плоскости: тетраэдр, куб, параллелепипед</w:t>
            </w:r>
          </w:p>
        </w:tc>
        <w:tc>
          <w:tcPr>
            <w:tcW w:w="1028" w:type="dxa"/>
            <w:tcMar>
              <w:top w:w="50" w:type="dxa"/>
              <w:left w:w="100" w:type="dxa"/>
            </w:tcMar>
            <w:vAlign w:val="center"/>
          </w:tcPr>
          <w:p w14:paraId="69F5C1E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9B03F06">
            <w:pPr>
              <w:spacing w:before="0" w:after="0" w:line="276" w:lineRule="auto"/>
              <w:ind w:left="135"/>
              <w:jc w:val="center"/>
            </w:pPr>
          </w:p>
        </w:tc>
        <w:tc>
          <w:tcPr>
            <w:tcW w:w="1211" w:type="dxa"/>
            <w:tcMar>
              <w:top w:w="50" w:type="dxa"/>
              <w:left w:w="100" w:type="dxa"/>
            </w:tcMar>
            <w:vAlign w:val="center"/>
          </w:tcPr>
          <w:p w14:paraId="0148FF6E">
            <w:pPr>
              <w:spacing w:before="0" w:after="0" w:line="276" w:lineRule="auto"/>
              <w:ind w:left="135"/>
              <w:jc w:val="center"/>
            </w:pPr>
          </w:p>
        </w:tc>
        <w:tc>
          <w:tcPr>
            <w:tcW w:w="1297" w:type="dxa"/>
            <w:shd w:val="clear"/>
            <w:tcMar>
              <w:top w:w="50" w:type="dxa"/>
              <w:left w:w="100" w:type="dxa"/>
            </w:tcMar>
            <w:vAlign w:val="center"/>
          </w:tcPr>
          <w:p w14:paraId="18A0780F">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12.11</w:t>
            </w:r>
          </w:p>
        </w:tc>
        <w:tc>
          <w:tcPr>
            <w:tcW w:w="2884" w:type="dxa"/>
            <w:tcMar>
              <w:top w:w="50" w:type="dxa"/>
              <w:left w:w="100" w:type="dxa"/>
            </w:tcMar>
            <w:vAlign w:val="center"/>
          </w:tcPr>
          <w:p w14:paraId="202B7A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"https://m.edsoo.ru/4a28dc02" \h </w:instrText>
            </w:r>
            <w:r>
              <w:fldChar w:fldCharType="separate"/>
            </w:r>
            <w:r>
              <w:rPr>
                <w:rFonts w:ascii="Times New Roman" w:hAnsi="Times New Roman"/>
                <w:b w:val="0"/>
                <w:i w:val="0"/>
                <w:color w:val="0000FF"/>
                <w:sz w:val="22"/>
                <w:u w:val="single"/>
              </w:rPr>
              <w:t>https://m.edsoo.ru/4a28dc02</w:t>
            </w:r>
            <w:r>
              <w:rPr>
                <w:rFonts w:ascii="Times New Roman" w:hAnsi="Times New Roman"/>
                <w:b w:val="0"/>
                <w:i w:val="0"/>
                <w:color w:val="0000FF"/>
                <w:sz w:val="22"/>
                <w:u w:val="single"/>
              </w:rPr>
              <w:fldChar w:fldCharType="end"/>
            </w:r>
          </w:p>
        </w:tc>
      </w:tr>
      <w:tr w14:paraId="0D789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9465203">
            <w:pPr>
              <w:spacing w:before="0" w:after="0"/>
              <w:ind w:left="0"/>
              <w:jc w:val="left"/>
            </w:pPr>
            <w:r>
              <w:rPr>
                <w:rFonts w:ascii="Times New Roman" w:hAnsi="Times New Roman"/>
                <w:b w:val="0"/>
                <w:i w:val="0"/>
                <w:color w:val="000000"/>
                <w:sz w:val="24"/>
              </w:rPr>
              <w:t>20</w:t>
            </w:r>
          </w:p>
        </w:tc>
        <w:tc>
          <w:tcPr>
            <w:tcW w:w="4475" w:type="dxa"/>
            <w:tcMar>
              <w:top w:w="50" w:type="dxa"/>
              <w:left w:w="100" w:type="dxa"/>
            </w:tcMar>
            <w:vAlign w:val="center"/>
          </w:tcPr>
          <w:p w14:paraId="623E43B2">
            <w:pPr>
              <w:spacing w:before="0" w:after="0"/>
              <w:ind w:left="135"/>
              <w:jc w:val="left"/>
            </w:pPr>
            <w:r>
              <w:rPr>
                <w:rFonts w:ascii="Times New Roman" w:hAnsi="Times New Roman"/>
                <w:b w:val="0"/>
                <w:i w:val="0"/>
                <w:color w:val="000000"/>
                <w:sz w:val="24"/>
              </w:rPr>
              <w:t>Построение сечений</w:t>
            </w:r>
          </w:p>
        </w:tc>
        <w:tc>
          <w:tcPr>
            <w:tcW w:w="1028" w:type="dxa"/>
            <w:tcMar>
              <w:top w:w="50" w:type="dxa"/>
              <w:left w:w="100" w:type="dxa"/>
            </w:tcMar>
            <w:vAlign w:val="center"/>
          </w:tcPr>
          <w:p w14:paraId="7739295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76AAC71">
            <w:pPr>
              <w:spacing w:before="0" w:after="0" w:line="276" w:lineRule="auto"/>
              <w:ind w:left="135"/>
              <w:jc w:val="center"/>
            </w:pPr>
          </w:p>
        </w:tc>
        <w:tc>
          <w:tcPr>
            <w:tcW w:w="1211" w:type="dxa"/>
            <w:tcMar>
              <w:top w:w="50" w:type="dxa"/>
              <w:left w:w="100" w:type="dxa"/>
            </w:tcMar>
            <w:vAlign w:val="center"/>
          </w:tcPr>
          <w:p w14:paraId="04790C1B">
            <w:pPr>
              <w:spacing w:before="0" w:after="0" w:line="276" w:lineRule="auto"/>
              <w:ind w:left="135"/>
              <w:jc w:val="center"/>
            </w:pPr>
          </w:p>
        </w:tc>
        <w:tc>
          <w:tcPr>
            <w:tcW w:w="1297" w:type="dxa"/>
            <w:shd w:val="clear"/>
            <w:tcMar>
              <w:top w:w="50" w:type="dxa"/>
              <w:left w:w="100" w:type="dxa"/>
            </w:tcMar>
            <w:vAlign w:val="center"/>
          </w:tcPr>
          <w:p w14:paraId="43AF5214">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14.11</w:t>
            </w:r>
          </w:p>
        </w:tc>
        <w:tc>
          <w:tcPr>
            <w:tcW w:w="2884" w:type="dxa"/>
            <w:tcMar>
              <w:top w:w="50" w:type="dxa"/>
              <w:left w:w="100" w:type="dxa"/>
            </w:tcMar>
            <w:vAlign w:val="center"/>
          </w:tcPr>
          <w:p w14:paraId="39D07B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"https://m.edsoo.ru/1d434d0f" \h </w:instrText>
            </w:r>
            <w:r>
              <w:fldChar w:fldCharType="separate"/>
            </w:r>
            <w:r>
              <w:rPr>
                <w:rFonts w:ascii="Times New Roman" w:hAnsi="Times New Roman"/>
                <w:b w:val="0"/>
                <w:i w:val="0"/>
                <w:color w:val="0000FF"/>
                <w:sz w:val="22"/>
                <w:u w:val="single"/>
              </w:rPr>
              <w:t>https://m.edsoo.ru/1d434d0f</w:t>
            </w:r>
            <w:r>
              <w:rPr>
                <w:rFonts w:ascii="Times New Roman" w:hAnsi="Times New Roman"/>
                <w:b w:val="0"/>
                <w:i w:val="0"/>
                <w:color w:val="0000FF"/>
                <w:sz w:val="22"/>
                <w:u w:val="single"/>
              </w:rPr>
              <w:fldChar w:fldCharType="end"/>
            </w:r>
          </w:p>
        </w:tc>
      </w:tr>
      <w:tr w14:paraId="17896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EB05B84">
            <w:pPr>
              <w:spacing w:before="0" w:after="0"/>
              <w:ind w:left="0"/>
              <w:jc w:val="left"/>
            </w:pPr>
            <w:r>
              <w:rPr>
                <w:rFonts w:ascii="Times New Roman" w:hAnsi="Times New Roman"/>
                <w:b w:val="0"/>
                <w:i w:val="0"/>
                <w:color w:val="000000"/>
                <w:sz w:val="24"/>
              </w:rPr>
              <w:t>21</w:t>
            </w:r>
          </w:p>
        </w:tc>
        <w:tc>
          <w:tcPr>
            <w:tcW w:w="4475" w:type="dxa"/>
            <w:tcMar>
              <w:top w:w="50" w:type="dxa"/>
              <w:left w:w="100" w:type="dxa"/>
            </w:tcMar>
            <w:vAlign w:val="center"/>
          </w:tcPr>
          <w:p w14:paraId="692A35CF">
            <w:pPr>
              <w:spacing w:before="0" w:after="0"/>
              <w:ind w:left="135"/>
              <w:jc w:val="left"/>
            </w:pPr>
            <w:r>
              <w:rPr>
                <w:rFonts w:ascii="Times New Roman" w:hAnsi="Times New Roman"/>
                <w:b w:val="0"/>
                <w:i w:val="0"/>
                <w:color w:val="000000"/>
                <w:sz w:val="24"/>
              </w:rPr>
              <w:t>Построение сечений</w:t>
            </w:r>
          </w:p>
        </w:tc>
        <w:tc>
          <w:tcPr>
            <w:tcW w:w="1028" w:type="dxa"/>
            <w:tcMar>
              <w:top w:w="50" w:type="dxa"/>
              <w:left w:w="100" w:type="dxa"/>
            </w:tcMar>
            <w:vAlign w:val="center"/>
          </w:tcPr>
          <w:p w14:paraId="39F72425">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70B55B25">
            <w:pPr>
              <w:spacing w:before="0" w:after="0" w:line="276" w:lineRule="auto"/>
              <w:ind w:left="135"/>
              <w:jc w:val="center"/>
            </w:pPr>
          </w:p>
        </w:tc>
        <w:tc>
          <w:tcPr>
            <w:tcW w:w="1211" w:type="dxa"/>
            <w:tcMar>
              <w:top w:w="50" w:type="dxa"/>
              <w:left w:w="100" w:type="dxa"/>
            </w:tcMar>
            <w:vAlign w:val="center"/>
          </w:tcPr>
          <w:p w14:paraId="09456E9C">
            <w:pPr>
              <w:spacing w:before="0" w:after="0" w:line="276" w:lineRule="auto"/>
              <w:ind w:left="135"/>
              <w:jc w:val="center"/>
            </w:pPr>
          </w:p>
        </w:tc>
        <w:tc>
          <w:tcPr>
            <w:tcW w:w="1297" w:type="dxa"/>
            <w:shd w:val="clear"/>
            <w:tcMar>
              <w:top w:w="50" w:type="dxa"/>
              <w:left w:w="100" w:type="dxa"/>
            </w:tcMar>
            <w:vAlign w:val="center"/>
          </w:tcPr>
          <w:p w14:paraId="7211B57C">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19.11</w:t>
            </w:r>
          </w:p>
        </w:tc>
        <w:tc>
          <w:tcPr>
            <w:tcW w:w="2884" w:type="dxa"/>
            <w:tcMar>
              <w:top w:w="50" w:type="dxa"/>
              <w:left w:w="100" w:type="dxa"/>
            </w:tcMar>
            <w:vAlign w:val="center"/>
          </w:tcPr>
          <w:p w14:paraId="67F5E6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"https://m.edsoo.ru/ec26fe5d" \h </w:instrText>
            </w:r>
            <w:r>
              <w:fldChar w:fldCharType="separate"/>
            </w:r>
            <w:r>
              <w:rPr>
                <w:rFonts w:ascii="Times New Roman" w:hAnsi="Times New Roman"/>
                <w:b w:val="0"/>
                <w:i w:val="0"/>
                <w:color w:val="0000FF"/>
                <w:sz w:val="22"/>
                <w:u w:val="single"/>
              </w:rPr>
              <w:t>https://m.edsoo.ru/ec26fe5d</w:t>
            </w:r>
            <w:r>
              <w:rPr>
                <w:rFonts w:ascii="Times New Roman" w:hAnsi="Times New Roman"/>
                <w:b w:val="0"/>
                <w:i w:val="0"/>
                <w:color w:val="0000FF"/>
                <w:sz w:val="22"/>
                <w:u w:val="single"/>
              </w:rPr>
              <w:fldChar w:fldCharType="end"/>
            </w:r>
          </w:p>
        </w:tc>
      </w:tr>
      <w:tr w14:paraId="06CEA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8A35D40">
            <w:pPr>
              <w:spacing w:before="0" w:after="0"/>
              <w:ind w:left="0"/>
              <w:jc w:val="left"/>
            </w:pPr>
            <w:r>
              <w:rPr>
                <w:rFonts w:ascii="Times New Roman" w:hAnsi="Times New Roman"/>
                <w:b w:val="0"/>
                <w:i w:val="0"/>
                <w:color w:val="000000"/>
                <w:sz w:val="24"/>
              </w:rPr>
              <w:t>22</w:t>
            </w:r>
          </w:p>
        </w:tc>
        <w:tc>
          <w:tcPr>
            <w:tcW w:w="4475" w:type="dxa"/>
            <w:tcMar>
              <w:top w:w="50" w:type="dxa"/>
              <w:left w:w="100" w:type="dxa"/>
            </w:tcMar>
            <w:vAlign w:val="center"/>
          </w:tcPr>
          <w:p w14:paraId="4DA80592">
            <w:pPr>
              <w:spacing w:before="0" w:after="0"/>
              <w:ind w:left="135"/>
              <w:jc w:val="left"/>
            </w:pPr>
            <w:r>
              <w:rPr>
                <w:rFonts w:ascii="Times New Roman" w:hAnsi="Times New Roman"/>
                <w:b w:val="0"/>
                <w:i w:val="0"/>
                <w:color w:val="000000"/>
                <w:sz w:val="24"/>
              </w:rPr>
              <w:t>Контрольная работа по теме "Прямые и плоскости в пространстве. Параллельность прямых и плоскостей"</w:t>
            </w:r>
          </w:p>
        </w:tc>
        <w:tc>
          <w:tcPr>
            <w:tcW w:w="1028" w:type="dxa"/>
            <w:tcMar>
              <w:top w:w="50" w:type="dxa"/>
              <w:left w:w="100" w:type="dxa"/>
            </w:tcMar>
            <w:vAlign w:val="center"/>
          </w:tcPr>
          <w:p w14:paraId="0C8441EE">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472B4226">
            <w:pPr>
              <w:spacing w:before="0" w:after="0" w:line="276" w:lineRule="auto"/>
              <w:ind w:left="135"/>
              <w:jc w:val="center"/>
            </w:pPr>
            <w:r>
              <w:rPr>
                <w:rFonts w:ascii="Times New Roman" w:hAnsi="Times New Roman"/>
                <w:b w:val="0"/>
                <w:i w:val="0"/>
                <w:color w:val="000000"/>
                <w:sz w:val="24"/>
              </w:rPr>
              <w:t xml:space="preserve"> 1 </w:t>
            </w:r>
          </w:p>
        </w:tc>
        <w:tc>
          <w:tcPr>
            <w:tcW w:w="1211" w:type="dxa"/>
            <w:tcMar>
              <w:top w:w="50" w:type="dxa"/>
              <w:left w:w="100" w:type="dxa"/>
            </w:tcMar>
            <w:vAlign w:val="center"/>
          </w:tcPr>
          <w:p w14:paraId="1DF7D114">
            <w:pPr>
              <w:spacing w:before="0" w:after="0" w:line="276" w:lineRule="auto"/>
              <w:ind w:left="135"/>
              <w:jc w:val="center"/>
            </w:pPr>
          </w:p>
        </w:tc>
        <w:tc>
          <w:tcPr>
            <w:tcW w:w="1297" w:type="dxa"/>
            <w:shd w:val="clear"/>
            <w:tcMar>
              <w:top w:w="50" w:type="dxa"/>
              <w:left w:w="100" w:type="dxa"/>
            </w:tcMar>
            <w:vAlign w:val="center"/>
          </w:tcPr>
          <w:p w14:paraId="3060B203">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21.11</w:t>
            </w:r>
          </w:p>
        </w:tc>
        <w:tc>
          <w:tcPr>
            <w:tcW w:w="2884" w:type="dxa"/>
            <w:tcMar>
              <w:top w:w="50" w:type="dxa"/>
              <w:left w:w="100" w:type="dxa"/>
            </w:tcMar>
            <w:vAlign w:val="center"/>
          </w:tcPr>
          <w:p w14:paraId="1B2718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"https://m.edsoo.ru/9a0a9e56" \h </w:instrText>
            </w:r>
            <w:r>
              <w:fldChar w:fldCharType="separate"/>
            </w:r>
            <w:r>
              <w:rPr>
                <w:rFonts w:ascii="Times New Roman" w:hAnsi="Times New Roman"/>
                <w:b w:val="0"/>
                <w:i w:val="0"/>
                <w:color w:val="0000FF"/>
                <w:sz w:val="22"/>
                <w:u w:val="single"/>
              </w:rPr>
              <w:t>https://m.edsoo.ru/9a0a9e56</w:t>
            </w:r>
            <w:r>
              <w:rPr>
                <w:rFonts w:ascii="Times New Roman" w:hAnsi="Times New Roman"/>
                <w:b w:val="0"/>
                <w:i w:val="0"/>
                <w:color w:val="0000FF"/>
                <w:sz w:val="22"/>
                <w:u w:val="single"/>
              </w:rPr>
              <w:fldChar w:fldCharType="end"/>
            </w:r>
          </w:p>
        </w:tc>
      </w:tr>
      <w:tr w14:paraId="25A548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9CCF58E">
            <w:pPr>
              <w:spacing w:before="0" w:after="0"/>
              <w:ind w:left="0"/>
              <w:jc w:val="left"/>
            </w:pPr>
            <w:r>
              <w:rPr>
                <w:rFonts w:ascii="Times New Roman" w:hAnsi="Times New Roman"/>
                <w:b w:val="0"/>
                <w:i w:val="0"/>
                <w:color w:val="000000"/>
                <w:sz w:val="24"/>
              </w:rPr>
              <w:t>23</w:t>
            </w:r>
          </w:p>
        </w:tc>
        <w:tc>
          <w:tcPr>
            <w:tcW w:w="4475" w:type="dxa"/>
            <w:tcMar>
              <w:top w:w="50" w:type="dxa"/>
              <w:left w:w="100" w:type="dxa"/>
            </w:tcMar>
            <w:vAlign w:val="center"/>
          </w:tcPr>
          <w:p w14:paraId="1E9D3A85">
            <w:pPr>
              <w:spacing w:before="0" w:after="0"/>
              <w:ind w:left="135"/>
              <w:jc w:val="left"/>
            </w:pPr>
            <w:r>
              <w:rPr>
                <w:rFonts w:ascii="Times New Roman" w:hAnsi="Times New Roman"/>
                <w:b w:val="0"/>
                <w:i w:val="0"/>
                <w:color w:val="000000"/>
                <w:sz w:val="24"/>
              </w:rPr>
              <w:t>Перпендикулярность прямой и плоскости: перпендикулярные прямые в пространстве</w:t>
            </w:r>
          </w:p>
        </w:tc>
        <w:tc>
          <w:tcPr>
            <w:tcW w:w="1028" w:type="dxa"/>
            <w:tcMar>
              <w:top w:w="50" w:type="dxa"/>
              <w:left w:w="100" w:type="dxa"/>
            </w:tcMar>
            <w:vAlign w:val="center"/>
          </w:tcPr>
          <w:p w14:paraId="7129C335">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E0ADA46">
            <w:pPr>
              <w:spacing w:before="0" w:after="0" w:line="276" w:lineRule="auto"/>
              <w:ind w:left="135"/>
              <w:jc w:val="center"/>
            </w:pPr>
          </w:p>
        </w:tc>
        <w:tc>
          <w:tcPr>
            <w:tcW w:w="1211" w:type="dxa"/>
            <w:tcMar>
              <w:top w:w="50" w:type="dxa"/>
              <w:left w:w="100" w:type="dxa"/>
            </w:tcMar>
            <w:vAlign w:val="center"/>
          </w:tcPr>
          <w:p w14:paraId="77C7667D">
            <w:pPr>
              <w:spacing w:before="0" w:after="0" w:line="276" w:lineRule="auto"/>
              <w:ind w:left="135"/>
              <w:jc w:val="center"/>
            </w:pPr>
          </w:p>
        </w:tc>
        <w:tc>
          <w:tcPr>
            <w:tcW w:w="1297" w:type="dxa"/>
            <w:shd w:val="clear"/>
            <w:tcMar>
              <w:top w:w="50" w:type="dxa"/>
              <w:left w:w="100" w:type="dxa"/>
            </w:tcMar>
            <w:vAlign w:val="center"/>
          </w:tcPr>
          <w:p w14:paraId="0E89CB52">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26.11</w:t>
            </w:r>
          </w:p>
        </w:tc>
        <w:tc>
          <w:tcPr>
            <w:tcW w:w="2884" w:type="dxa"/>
            <w:tcMar>
              <w:top w:w="50" w:type="dxa"/>
              <w:left w:w="100" w:type="dxa"/>
            </w:tcMar>
            <w:vAlign w:val="center"/>
          </w:tcPr>
          <w:p w14:paraId="3E8FC2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"https://m.edsoo.ru/b19f6a5d" \h </w:instrText>
            </w:r>
            <w:r>
              <w:fldChar w:fldCharType="separate"/>
            </w:r>
            <w:r>
              <w:rPr>
                <w:rFonts w:ascii="Times New Roman" w:hAnsi="Times New Roman"/>
                <w:b w:val="0"/>
                <w:i w:val="0"/>
                <w:color w:val="0000FF"/>
                <w:sz w:val="22"/>
                <w:u w:val="single"/>
              </w:rPr>
              <w:t>https://m.edsoo.ru/b19f6a5d</w:t>
            </w:r>
            <w:r>
              <w:rPr>
                <w:rFonts w:ascii="Times New Roman" w:hAnsi="Times New Roman"/>
                <w:b w:val="0"/>
                <w:i w:val="0"/>
                <w:color w:val="0000FF"/>
                <w:sz w:val="22"/>
                <w:u w:val="single"/>
              </w:rPr>
              <w:fldChar w:fldCharType="end"/>
            </w:r>
          </w:p>
        </w:tc>
      </w:tr>
      <w:tr w14:paraId="27BBF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293184B">
            <w:pPr>
              <w:spacing w:before="0" w:after="0"/>
              <w:ind w:left="0"/>
              <w:jc w:val="left"/>
            </w:pPr>
            <w:r>
              <w:rPr>
                <w:rFonts w:ascii="Times New Roman" w:hAnsi="Times New Roman"/>
                <w:b w:val="0"/>
                <w:i w:val="0"/>
                <w:color w:val="000000"/>
                <w:sz w:val="24"/>
              </w:rPr>
              <w:t>24</w:t>
            </w:r>
          </w:p>
        </w:tc>
        <w:tc>
          <w:tcPr>
            <w:tcW w:w="4475" w:type="dxa"/>
            <w:tcMar>
              <w:top w:w="50" w:type="dxa"/>
              <w:left w:w="100" w:type="dxa"/>
            </w:tcMar>
            <w:vAlign w:val="center"/>
          </w:tcPr>
          <w:p w14:paraId="1670941C">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1028" w:type="dxa"/>
            <w:tcMar>
              <w:top w:w="50" w:type="dxa"/>
              <w:left w:w="100" w:type="dxa"/>
            </w:tcMar>
            <w:vAlign w:val="center"/>
          </w:tcPr>
          <w:p w14:paraId="50CB4AC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7564D1CE">
            <w:pPr>
              <w:spacing w:before="0" w:after="0" w:line="276" w:lineRule="auto"/>
              <w:ind w:left="135"/>
              <w:jc w:val="center"/>
            </w:pPr>
          </w:p>
        </w:tc>
        <w:tc>
          <w:tcPr>
            <w:tcW w:w="1211" w:type="dxa"/>
            <w:tcMar>
              <w:top w:w="50" w:type="dxa"/>
              <w:left w:w="100" w:type="dxa"/>
            </w:tcMar>
            <w:vAlign w:val="center"/>
          </w:tcPr>
          <w:p w14:paraId="718C1DDA">
            <w:pPr>
              <w:spacing w:before="0" w:after="0" w:line="276" w:lineRule="auto"/>
              <w:ind w:left="135"/>
              <w:jc w:val="center"/>
            </w:pPr>
          </w:p>
        </w:tc>
        <w:tc>
          <w:tcPr>
            <w:tcW w:w="1297" w:type="dxa"/>
            <w:shd w:val="clear"/>
            <w:tcMar>
              <w:top w:w="50" w:type="dxa"/>
              <w:left w:w="100" w:type="dxa"/>
            </w:tcMar>
            <w:vAlign w:val="center"/>
          </w:tcPr>
          <w:p w14:paraId="5029891E">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28.11</w:t>
            </w:r>
          </w:p>
        </w:tc>
        <w:tc>
          <w:tcPr>
            <w:tcW w:w="2884" w:type="dxa"/>
            <w:tcMar>
              <w:top w:w="50" w:type="dxa"/>
              <w:left w:w="100" w:type="dxa"/>
            </w:tcMar>
            <w:vAlign w:val="center"/>
          </w:tcPr>
          <w:p w14:paraId="19841F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"https://m.edsoo.ru/0ac11c95" \h </w:instrText>
            </w:r>
            <w:r>
              <w:fldChar w:fldCharType="separate"/>
            </w:r>
            <w:r>
              <w:rPr>
                <w:rFonts w:ascii="Times New Roman" w:hAnsi="Times New Roman"/>
                <w:b w:val="0"/>
                <w:i w:val="0"/>
                <w:color w:val="0000FF"/>
                <w:sz w:val="22"/>
                <w:u w:val="single"/>
              </w:rPr>
              <w:t>https://m.edsoo.ru/0ac11c95</w:t>
            </w:r>
            <w:r>
              <w:rPr>
                <w:rFonts w:ascii="Times New Roman" w:hAnsi="Times New Roman"/>
                <w:b w:val="0"/>
                <w:i w:val="0"/>
                <w:color w:val="0000FF"/>
                <w:sz w:val="22"/>
                <w:u w:val="single"/>
              </w:rPr>
              <w:fldChar w:fldCharType="end"/>
            </w:r>
          </w:p>
        </w:tc>
      </w:tr>
      <w:tr w14:paraId="5B715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BBCB244">
            <w:pPr>
              <w:spacing w:before="0" w:after="0"/>
              <w:ind w:left="0"/>
              <w:jc w:val="left"/>
            </w:pPr>
            <w:r>
              <w:rPr>
                <w:rFonts w:ascii="Times New Roman" w:hAnsi="Times New Roman"/>
                <w:b w:val="0"/>
                <w:i w:val="0"/>
                <w:color w:val="000000"/>
                <w:sz w:val="24"/>
              </w:rPr>
              <w:t>25</w:t>
            </w:r>
          </w:p>
        </w:tc>
        <w:tc>
          <w:tcPr>
            <w:tcW w:w="4475" w:type="dxa"/>
            <w:tcMar>
              <w:top w:w="50" w:type="dxa"/>
              <w:left w:w="100" w:type="dxa"/>
            </w:tcMar>
            <w:vAlign w:val="center"/>
          </w:tcPr>
          <w:p w14:paraId="5AC86027">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1028" w:type="dxa"/>
            <w:tcMar>
              <w:top w:w="50" w:type="dxa"/>
              <w:left w:w="100" w:type="dxa"/>
            </w:tcMar>
            <w:vAlign w:val="center"/>
          </w:tcPr>
          <w:p w14:paraId="31B1FEBD">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1853683">
            <w:pPr>
              <w:spacing w:before="0" w:after="0" w:line="276" w:lineRule="auto"/>
              <w:ind w:left="135"/>
              <w:jc w:val="center"/>
            </w:pPr>
          </w:p>
        </w:tc>
        <w:tc>
          <w:tcPr>
            <w:tcW w:w="1211" w:type="dxa"/>
            <w:tcMar>
              <w:top w:w="50" w:type="dxa"/>
              <w:left w:w="100" w:type="dxa"/>
            </w:tcMar>
            <w:vAlign w:val="center"/>
          </w:tcPr>
          <w:p w14:paraId="34F8FE0C">
            <w:pPr>
              <w:spacing w:before="0" w:after="0" w:line="276" w:lineRule="auto"/>
              <w:ind w:left="135"/>
              <w:jc w:val="center"/>
            </w:pPr>
          </w:p>
        </w:tc>
        <w:tc>
          <w:tcPr>
            <w:tcW w:w="1297" w:type="dxa"/>
            <w:shd w:val="clear"/>
            <w:tcMar>
              <w:top w:w="50" w:type="dxa"/>
              <w:left w:w="100" w:type="dxa"/>
            </w:tcMar>
            <w:vAlign w:val="center"/>
          </w:tcPr>
          <w:p w14:paraId="33F2BF1D">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3.12</w:t>
            </w:r>
          </w:p>
        </w:tc>
        <w:tc>
          <w:tcPr>
            <w:tcW w:w="2884" w:type="dxa"/>
            <w:tcMar>
              <w:top w:w="50" w:type="dxa"/>
              <w:left w:w="100" w:type="dxa"/>
            </w:tcMar>
            <w:vAlign w:val="center"/>
          </w:tcPr>
          <w:p w14:paraId="26E39B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"https://m.edsoo.ru/ba545966" \h </w:instrText>
            </w:r>
            <w:r>
              <w:fldChar w:fldCharType="separate"/>
            </w:r>
            <w:r>
              <w:rPr>
                <w:rFonts w:ascii="Times New Roman" w:hAnsi="Times New Roman"/>
                <w:b w:val="0"/>
                <w:i w:val="0"/>
                <w:color w:val="0000FF"/>
                <w:sz w:val="22"/>
                <w:u w:val="single"/>
              </w:rPr>
              <w:t>https://m.edsoo.ru/ba545966</w:t>
            </w:r>
            <w:r>
              <w:rPr>
                <w:rFonts w:ascii="Times New Roman" w:hAnsi="Times New Roman"/>
                <w:b w:val="0"/>
                <w:i w:val="0"/>
                <w:color w:val="0000FF"/>
                <w:sz w:val="22"/>
                <w:u w:val="single"/>
              </w:rPr>
              <w:fldChar w:fldCharType="end"/>
            </w:r>
          </w:p>
        </w:tc>
      </w:tr>
      <w:tr w14:paraId="24B56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7D7250D">
            <w:pPr>
              <w:spacing w:before="0" w:after="0"/>
              <w:ind w:left="0"/>
              <w:jc w:val="left"/>
            </w:pPr>
            <w:r>
              <w:rPr>
                <w:rFonts w:ascii="Times New Roman" w:hAnsi="Times New Roman"/>
                <w:b w:val="0"/>
                <w:i w:val="0"/>
                <w:color w:val="000000"/>
                <w:sz w:val="24"/>
              </w:rPr>
              <w:t>26</w:t>
            </w:r>
          </w:p>
        </w:tc>
        <w:tc>
          <w:tcPr>
            <w:tcW w:w="4475" w:type="dxa"/>
            <w:tcMar>
              <w:top w:w="50" w:type="dxa"/>
              <w:left w:w="100" w:type="dxa"/>
            </w:tcMar>
            <w:vAlign w:val="center"/>
          </w:tcPr>
          <w:p w14:paraId="06FB870F">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1028" w:type="dxa"/>
            <w:tcMar>
              <w:top w:w="50" w:type="dxa"/>
              <w:left w:w="100" w:type="dxa"/>
            </w:tcMar>
            <w:vAlign w:val="center"/>
          </w:tcPr>
          <w:p w14:paraId="7C052A52">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7A50B7A">
            <w:pPr>
              <w:spacing w:before="0" w:after="0" w:line="276" w:lineRule="auto"/>
              <w:ind w:left="135"/>
              <w:jc w:val="center"/>
            </w:pPr>
          </w:p>
        </w:tc>
        <w:tc>
          <w:tcPr>
            <w:tcW w:w="1211" w:type="dxa"/>
            <w:tcMar>
              <w:top w:w="50" w:type="dxa"/>
              <w:left w:w="100" w:type="dxa"/>
            </w:tcMar>
            <w:vAlign w:val="center"/>
          </w:tcPr>
          <w:p w14:paraId="5BCD16B5">
            <w:pPr>
              <w:spacing w:before="0" w:after="0" w:line="276" w:lineRule="auto"/>
              <w:ind w:left="135"/>
              <w:jc w:val="center"/>
            </w:pPr>
          </w:p>
        </w:tc>
        <w:tc>
          <w:tcPr>
            <w:tcW w:w="1297" w:type="dxa"/>
            <w:shd w:val="clear"/>
            <w:tcMar>
              <w:top w:w="50" w:type="dxa"/>
              <w:left w:w="100" w:type="dxa"/>
            </w:tcMar>
            <w:vAlign w:val="center"/>
          </w:tcPr>
          <w:p w14:paraId="34A199B7">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5.12</w:t>
            </w:r>
          </w:p>
        </w:tc>
        <w:tc>
          <w:tcPr>
            <w:tcW w:w="2884" w:type="dxa"/>
            <w:tcMar>
              <w:top w:w="50" w:type="dxa"/>
              <w:left w:w="100" w:type="dxa"/>
            </w:tcMar>
            <w:vAlign w:val="center"/>
          </w:tcPr>
          <w:p w14:paraId="3DC9DD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"https://m.edsoo.ru/f85bfc46" \h </w:instrText>
            </w:r>
            <w:r>
              <w:fldChar w:fldCharType="separate"/>
            </w:r>
            <w:r>
              <w:rPr>
                <w:rFonts w:ascii="Times New Roman" w:hAnsi="Times New Roman"/>
                <w:b w:val="0"/>
                <w:i w:val="0"/>
                <w:color w:val="0000FF"/>
                <w:sz w:val="22"/>
                <w:u w:val="single"/>
              </w:rPr>
              <w:t>https://m.edsoo.ru/f85bfc46</w:t>
            </w:r>
            <w:r>
              <w:rPr>
                <w:rFonts w:ascii="Times New Roman" w:hAnsi="Times New Roman"/>
                <w:b w:val="0"/>
                <w:i w:val="0"/>
                <w:color w:val="0000FF"/>
                <w:sz w:val="22"/>
                <w:u w:val="single"/>
              </w:rPr>
              <w:fldChar w:fldCharType="end"/>
            </w:r>
          </w:p>
        </w:tc>
      </w:tr>
      <w:tr w14:paraId="4B8D5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02B1865">
            <w:pPr>
              <w:spacing w:before="0" w:after="0"/>
              <w:ind w:left="0"/>
              <w:jc w:val="left"/>
            </w:pPr>
            <w:r>
              <w:rPr>
                <w:rFonts w:ascii="Times New Roman" w:hAnsi="Times New Roman"/>
                <w:b w:val="0"/>
                <w:i w:val="0"/>
                <w:color w:val="000000"/>
                <w:sz w:val="24"/>
              </w:rPr>
              <w:t>27</w:t>
            </w:r>
          </w:p>
        </w:tc>
        <w:tc>
          <w:tcPr>
            <w:tcW w:w="4475" w:type="dxa"/>
            <w:tcMar>
              <w:top w:w="50" w:type="dxa"/>
              <w:left w:w="100" w:type="dxa"/>
            </w:tcMar>
            <w:vAlign w:val="center"/>
          </w:tcPr>
          <w:p w14:paraId="656597D4">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1028" w:type="dxa"/>
            <w:tcMar>
              <w:top w:w="50" w:type="dxa"/>
              <w:left w:w="100" w:type="dxa"/>
            </w:tcMar>
            <w:vAlign w:val="center"/>
          </w:tcPr>
          <w:p w14:paraId="0782C59B">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0949812">
            <w:pPr>
              <w:spacing w:before="0" w:after="0" w:line="276" w:lineRule="auto"/>
              <w:ind w:left="135"/>
              <w:jc w:val="center"/>
            </w:pPr>
          </w:p>
        </w:tc>
        <w:tc>
          <w:tcPr>
            <w:tcW w:w="1211" w:type="dxa"/>
            <w:tcMar>
              <w:top w:w="50" w:type="dxa"/>
              <w:left w:w="100" w:type="dxa"/>
            </w:tcMar>
            <w:vAlign w:val="center"/>
          </w:tcPr>
          <w:p w14:paraId="41EE3AD2">
            <w:pPr>
              <w:spacing w:before="0" w:after="0" w:line="276" w:lineRule="auto"/>
              <w:ind w:left="135"/>
              <w:jc w:val="center"/>
            </w:pPr>
          </w:p>
        </w:tc>
        <w:tc>
          <w:tcPr>
            <w:tcW w:w="1297" w:type="dxa"/>
            <w:shd w:val="clear"/>
            <w:tcMar>
              <w:top w:w="50" w:type="dxa"/>
              <w:left w:w="100" w:type="dxa"/>
            </w:tcMar>
            <w:vAlign w:val="center"/>
          </w:tcPr>
          <w:p w14:paraId="54730D97">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10.12</w:t>
            </w:r>
          </w:p>
        </w:tc>
        <w:tc>
          <w:tcPr>
            <w:tcW w:w="2884" w:type="dxa"/>
            <w:tcMar>
              <w:top w:w="50" w:type="dxa"/>
              <w:left w:w="100" w:type="dxa"/>
            </w:tcMar>
            <w:vAlign w:val="center"/>
          </w:tcPr>
          <w:p w14:paraId="294597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"https://m.edsoo.ru/79165d15" \h </w:instrText>
            </w:r>
            <w:r>
              <w:fldChar w:fldCharType="separate"/>
            </w:r>
            <w:r>
              <w:rPr>
                <w:rFonts w:ascii="Times New Roman" w:hAnsi="Times New Roman"/>
                <w:b w:val="0"/>
                <w:i w:val="0"/>
                <w:color w:val="0000FF"/>
                <w:sz w:val="22"/>
                <w:u w:val="single"/>
              </w:rPr>
              <w:t>https://m.edsoo.ru/79165d15</w:t>
            </w:r>
            <w:r>
              <w:rPr>
                <w:rFonts w:ascii="Times New Roman" w:hAnsi="Times New Roman"/>
                <w:b w:val="0"/>
                <w:i w:val="0"/>
                <w:color w:val="0000FF"/>
                <w:sz w:val="22"/>
                <w:u w:val="single"/>
              </w:rPr>
              <w:fldChar w:fldCharType="end"/>
            </w:r>
          </w:p>
        </w:tc>
      </w:tr>
      <w:tr w14:paraId="33537E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4D52F48">
            <w:pPr>
              <w:spacing w:before="0" w:after="0"/>
              <w:ind w:left="0"/>
              <w:jc w:val="left"/>
            </w:pPr>
            <w:r>
              <w:rPr>
                <w:rFonts w:ascii="Times New Roman" w:hAnsi="Times New Roman"/>
                <w:b w:val="0"/>
                <w:i w:val="0"/>
                <w:color w:val="000000"/>
                <w:sz w:val="24"/>
              </w:rPr>
              <w:t>28</w:t>
            </w:r>
          </w:p>
        </w:tc>
        <w:tc>
          <w:tcPr>
            <w:tcW w:w="4475" w:type="dxa"/>
            <w:tcMar>
              <w:top w:w="50" w:type="dxa"/>
              <w:left w:w="100" w:type="dxa"/>
            </w:tcMar>
            <w:vAlign w:val="center"/>
          </w:tcPr>
          <w:p w14:paraId="4658BBD8">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1028" w:type="dxa"/>
            <w:tcMar>
              <w:top w:w="50" w:type="dxa"/>
              <w:left w:w="100" w:type="dxa"/>
            </w:tcMar>
            <w:vAlign w:val="center"/>
          </w:tcPr>
          <w:p w14:paraId="49431231">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369A81B">
            <w:pPr>
              <w:spacing w:before="0" w:after="0" w:line="276" w:lineRule="auto"/>
              <w:ind w:left="135"/>
              <w:jc w:val="center"/>
            </w:pPr>
          </w:p>
        </w:tc>
        <w:tc>
          <w:tcPr>
            <w:tcW w:w="1211" w:type="dxa"/>
            <w:tcMar>
              <w:top w:w="50" w:type="dxa"/>
              <w:left w:w="100" w:type="dxa"/>
            </w:tcMar>
            <w:vAlign w:val="center"/>
          </w:tcPr>
          <w:p w14:paraId="3FE60621">
            <w:pPr>
              <w:spacing w:before="0" w:after="0" w:line="276" w:lineRule="auto"/>
              <w:ind w:left="135"/>
              <w:jc w:val="center"/>
            </w:pPr>
          </w:p>
        </w:tc>
        <w:tc>
          <w:tcPr>
            <w:tcW w:w="1297" w:type="dxa"/>
            <w:shd w:val="clear"/>
            <w:tcMar>
              <w:top w:w="50" w:type="dxa"/>
              <w:left w:w="100" w:type="dxa"/>
            </w:tcMar>
            <w:vAlign w:val="center"/>
          </w:tcPr>
          <w:p w14:paraId="51DA94C2">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12.12</w:t>
            </w:r>
          </w:p>
        </w:tc>
        <w:tc>
          <w:tcPr>
            <w:tcW w:w="2884" w:type="dxa"/>
            <w:tcMar>
              <w:top w:w="50" w:type="dxa"/>
              <w:left w:w="100" w:type="dxa"/>
            </w:tcMar>
            <w:vAlign w:val="center"/>
          </w:tcPr>
          <w:p w14:paraId="1630B8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"https://m.edsoo.ru/635c5087" \h </w:instrText>
            </w:r>
            <w:r>
              <w:fldChar w:fldCharType="separate"/>
            </w:r>
            <w:r>
              <w:rPr>
                <w:rFonts w:ascii="Times New Roman" w:hAnsi="Times New Roman"/>
                <w:b w:val="0"/>
                <w:i w:val="0"/>
                <w:color w:val="0000FF"/>
                <w:sz w:val="22"/>
                <w:u w:val="single"/>
              </w:rPr>
              <w:t>https://m.edsoo.ru/635c5087</w:t>
            </w:r>
            <w:r>
              <w:rPr>
                <w:rFonts w:ascii="Times New Roman" w:hAnsi="Times New Roman"/>
                <w:b w:val="0"/>
                <w:i w:val="0"/>
                <w:color w:val="0000FF"/>
                <w:sz w:val="22"/>
                <w:u w:val="single"/>
              </w:rPr>
              <w:fldChar w:fldCharType="end"/>
            </w:r>
          </w:p>
        </w:tc>
      </w:tr>
      <w:tr w14:paraId="62C374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C431446">
            <w:pPr>
              <w:spacing w:before="0" w:after="0"/>
              <w:ind w:left="0"/>
              <w:jc w:val="left"/>
            </w:pPr>
            <w:r>
              <w:rPr>
                <w:rFonts w:ascii="Times New Roman" w:hAnsi="Times New Roman"/>
                <w:b w:val="0"/>
                <w:i w:val="0"/>
                <w:color w:val="000000"/>
                <w:sz w:val="24"/>
              </w:rPr>
              <w:t>29</w:t>
            </w:r>
          </w:p>
        </w:tc>
        <w:tc>
          <w:tcPr>
            <w:tcW w:w="4475" w:type="dxa"/>
            <w:tcMar>
              <w:top w:w="50" w:type="dxa"/>
              <w:left w:w="100" w:type="dxa"/>
            </w:tcMar>
            <w:vAlign w:val="center"/>
          </w:tcPr>
          <w:p w14:paraId="50654816">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1028" w:type="dxa"/>
            <w:tcMar>
              <w:top w:w="50" w:type="dxa"/>
              <w:left w:w="100" w:type="dxa"/>
            </w:tcMar>
            <w:vAlign w:val="center"/>
          </w:tcPr>
          <w:p w14:paraId="38C1EEE1">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9B97C2C">
            <w:pPr>
              <w:spacing w:before="0" w:after="0" w:line="276" w:lineRule="auto"/>
              <w:ind w:left="135"/>
              <w:jc w:val="center"/>
            </w:pPr>
          </w:p>
        </w:tc>
        <w:tc>
          <w:tcPr>
            <w:tcW w:w="1211" w:type="dxa"/>
            <w:tcMar>
              <w:top w:w="50" w:type="dxa"/>
              <w:left w:w="100" w:type="dxa"/>
            </w:tcMar>
            <w:vAlign w:val="center"/>
          </w:tcPr>
          <w:p w14:paraId="615F9F83">
            <w:pPr>
              <w:spacing w:before="0" w:after="0" w:line="276" w:lineRule="auto"/>
              <w:ind w:left="135"/>
              <w:jc w:val="center"/>
            </w:pPr>
          </w:p>
        </w:tc>
        <w:tc>
          <w:tcPr>
            <w:tcW w:w="1297" w:type="dxa"/>
            <w:shd w:val="clear"/>
            <w:tcMar>
              <w:top w:w="50" w:type="dxa"/>
              <w:left w:w="100" w:type="dxa"/>
            </w:tcMar>
            <w:vAlign w:val="center"/>
          </w:tcPr>
          <w:p w14:paraId="274DAA45">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17.12</w:t>
            </w:r>
          </w:p>
        </w:tc>
        <w:tc>
          <w:tcPr>
            <w:tcW w:w="2884" w:type="dxa"/>
            <w:tcMar>
              <w:top w:w="50" w:type="dxa"/>
              <w:left w:w="100" w:type="dxa"/>
            </w:tcMar>
            <w:vAlign w:val="center"/>
          </w:tcPr>
          <w:p w14:paraId="1B4892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"https://m.edsoo.ru/bd3745f8" \h </w:instrText>
            </w:r>
            <w:r>
              <w:fldChar w:fldCharType="separate"/>
            </w:r>
            <w:r>
              <w:rPr>
                <w:rFonts w:ascii="Times New Roman" w:hAnsi="Times New Roman"/>
                <w:b w:val="0"/>
                <w:i w:val="0"/>
                <w:color w:val="0000FF"/>
                <w:sz w:val="22"/>
                <w:u w:val="single"/>
              </w:rPr>
              <w:t>https://m.edsoo.ru/bd3745f8</w:t>
            </w:r>
            <w:r>
              <w:rPr>
                <w:rFonts w:ascii="Times New Roman" w:hAnsi="Times New Roman"/>
                <w:b w:val="0"/>
                <w:i w:val="0"/>
                <w:color w:val="0000FF"/>
                <w:sz w:val="22"/>
                <w:u w:val="single"/>
              </w:rPr>
              <w:fldChar w:fldCharType="end"/>
            </w:r>
          </w:p>
        </w:tc>
      </w:tr>
      <w:tr w14:paraId="586BD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57BCAD2">
            <w:pPr>
              <w:spacing w:before="0" w:after="0"/>
              <w:ind w:left="0"/>
              <w:jc w:val="left"/>
            </w:pPr>
            <w:r>
              <w:rPr>
                <w:rFonts w:ascii="Times New Roman" w:hAnsi="Times New Roman"/>
                <w:b w:val="0"/>
                <w:i w:val="0"/>
                <w:color w:val="000000"/>
                <w:sz w:val="24"/>
              </w:rPr>
              <w:t>30</w:t>
            </w:r>
          </w:p>
        </w:tc>
        <w:tc>
          <w:tcPr>
            <w:tcW w:w="4475" w:type="dxa"/>
            <w:tcMar>
              <w:top w:w="50" w:type="dxa"/>
              <w:left w:w="100" w:type="dxa"/>
            </w:tcMar>
            <w:vAlign w:val="center"/>
          </w:tcPr>
          <w:p w14:paraId="5E92E45C">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1028" w:type="dxa"/>
            <w:tcMar>
              <w:top w:w="50" w:type="dxa"/>
              <w:left w:w="100" w:type="dxa"/>
            </w:tcMar>
            <w:vAlign w:val="center"/>
          </w:tcPr>
          <w:p w14:paraId="6D66304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04195FD">
            <w:pPr>
              <w:spacing w:before="0" w:after="0" w:line="276" w:lineRule="auto"/>
              <w:ind w:left="135"/>
              <w:jc w:val="center"/>
            </w:pPr>
          </w:p>
        </w:tc>
        <w:tc>
          <w:tcPr>
            <w:tcW w:w="1211" w:type="dxa"/>
            <w:tcMar>
              <w:top w:w="50" w:type="dxa"/>
              <w:left w:w="100" w:type="dxa"/>
            </w:tcMar>
            <w:vAlign w:val="center"/>
          </w:tcPr>
          <w:p w14:paraId="25328D51">
            <w:pPr>
              <w:spacing w:before="0" w:after="0" w:line="276" w:lineRule="auto"/>
              <w:ind w:left="135"/>
              <w:jc w:val="center"/>
            </w:pPr>
          </w:p>
        </w:tc>
        <w:tc>
          <w:tcPr>
            <w:tcW w:w="1297" w:type="dxa"/>
            <w:shd w:val="clear"/>
            <w:tcMar>
              <w:top w:w="50" w:type="dxa"/>
              <w:left w:w="100" w:type="dxa"/>
            </w:tcMar>
            <w:vAlign w:val="center"/>
          </w:tcPr>
          <w:p w14:paraId="4A2C2F0A">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19.12</w:t>
            </w:r>
          </w:p>
        </w:tc>
        <w:tc>
          <w:tcPr>
            <w:tcW w:w="2884" w:type="dxa"/>
            <w:tcMar>
              <w:top w:w="50" w:type="dxa"/>
              <w:left w:w="100" w:type="dxa"/>
            </w:tcMar>
            <w:vAlign w:val="center"/>
          </w:tcPr>
          <w:p w14:paraId="57718C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"https://m.edsoo.ru/7d18834b" \h </w:instrText>
            </w:r>
            <w:r>
              <w:fldChar w:fldCharType="separate"/>
            </w:r>
            <w:r>
              <w:rPr>
                <w:rFonts w:ascii="Times New Roman" w:hAnsi="Times New Roman"/>
                <w:b w:val="0"/>
                <w:i w:val="0"/>
                <w:color w:val="0000FF"/>
                <w:sz w:val="22"/>
                <w:u w:val="single"/>
              </w:rPr>
              <w:t>https://m.edsoo.ru/7d18834b</w:t>
            </w:r>
            <w:r>
              <w:rPr>
                <w:rFonts w:ascii="Times New Roman" w:hAnsi="Times New Roman"/>
                <w:b w:val="0"/>
                <w:i w:val="0"/>
                <w:color w:val="0000FF"/>
                <w:sz w:val="22"/>
                <w:u w:val="single"/>
              </w:rPr>
              <w:fldChar w:fldCharType="end"/>
            </w:r>
          </w:p>
        </w:tc>
      </w:tr>
      <w:tr w14:paraId="61C2C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3FD1837">
            <w:pPr>
              <w:spacing w:before="0" w:after="0"/>
              <w:ind w:left="0"/>
              <w:jc w:val="left"/>
            </w:pPr>
            <w:r>
              <w:rPr>
                <w:rFonts w:ascii="Times New Roman" w:hAnsi="Times New Roman"/>
                <w:b w:val="0"/>
                <w:i w:val="0"/>
                <w:color w:val="000000"/>
                <w:sz w:val="24"/>
              </w:rPr>
              <w:t>31</w:t>
            </w:r>
          </w:p>
        </w:tc>
        <w:tc>
          <w:tcPr>
            <w:tcW w:w="4475" w:type="dxa"/>
            <w:tcMar>
              <w:top w:w="50" w:type="dxa"/>
              <w:left w:w="100" w:type="dxa"/>
            </w:tcMar>
            <w:vAlign w:val="center"/>
          </w:tcPr>
          <w:p w14:paraId="1575DD9C">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1028" w:type="dxa"/>
            <w:tcMar>
              <w:top w:w="50" w:type="dxa"/>
              <w:left w:w="100" w:type="dxa"/>
            </w:tcMar>
            <w:vAlign w:val="center"/>
          </w:tcPr>
          <w:p w14:paraId="444DF5AD">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0644A52">
            <w:pPr>
              <w:spacing w:before="0" w:after="0" w:line="276" w:lineRule="auto"/>
              <w:ind w:left="135"/>
              <w:jc w:val="center"/>
            </w:pPr>
          </w:p>
        </w:tc>
        <w:tc>
          <w:tcPr>
            <w:tcW w:w="1211" w:type="dxa"/>
            <w:tcMar>
              <w:top w:w="50" w:type="dxa"/>
              <w:left w:w="100" w:type="dxa"/>
            </w:tcMar>
            <w:vAlign w:val="center"/>
          </w:tcPr>
          <w:p w14:paraId="2D72B1DD">
            <w:pPr>
              <w:spacing w:before="0" w:after="0" w:line="276" w:lineRule="auto"/>
              <w:ind w:left="135"/>
              <w:jc w:val="center"/>
            </w:pPr>
          </w:p>
        </w:tc>
        <w:tc>
          <w:tcPr>
            <w:tcW w:w="1297" w:type="dxa"/>
            <w:shd w:val="clear"/>
            <w:tcMar>
              <w:top w:w="50" w:type="dxa"/>
              <w:left w:w="100" w:type="dxa"/>
            </w:tcMar>
            <w:vAlign w:val="center"/>
          </w:tcPr>
          <w:p w14:paraId="2B6828A0">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24.12</w:t>
            </w:r>
          </w:p>
        </w:tc>
        <w:tc>
          <w:tcPr>
            <w:tcW w:w="2884" w:type="dxa"/>
            <w:tcMar>
              <w:top w:w="50" w:type="dxa"/>
              <w:left w:w="100" w:type="dxa"/>
            </w:tcMar>
            <w:vAlign w:val="center"/>
          </w:tcPr>
          <w:p w14:paraId="6A3249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"https://m.edsoo.ru/33c477d3" \h </w:instrText>
            </w:r>
            <w:r>
              <w:fldChar w:fldCharType="separate"/>
            </w:r>
            <w:r>
              <w:rPr>
                <w:rFonts w:ascii="Times New Roman" w:hAnsi="Times New Roman"/>
                <w:b w:val="0"/>
                <w:i w:val="0"/>
                <w:color w:val="0000FF"/>
                <w:sz w:val="22"/>
                <w:u w:val="single"/>
              </w:rPr>
              <w:t>https://m.edsoo.ru/33c477d3</w:t>
            </w:r>
            <w:r>
              <w:rPr>
                <w:rFonts w:ascii="Times New Roman" w:hAnsi="Times New Roman"/>
                <w:b w:val="0"/>
                <w:i w:val="0"/>
                <w:color w:val="0000FF"/>
                <w:sz w:val="22"/>
                <w:u w:val="single"/>
              </w:rPr>
              <w:fldChar w:fldCharType="end"/>
            </w:r>
          </w:p>
        </w:tc>
      </w:tr>
      <w:tr w14:paraId="2745E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6B89780">
            <w:pPr>
              <w:spacing w:before="0" w:after="0"/>
              <w:ind w:left="0"/>
              <w:jc w:val="left"/>
            </w:pPr>
            <w:r>
              <w:rPr>
                <w:rFonts w:ascii="Times New Roman" w:hAnsi="Times New Roman"/>
                <w:b w:val="0"/>
                <w:i w:val="0"/>
                <w:color w:val="000000"/>
                <w:sz w:val="24"/>
              </w:rPr>
              <w:t>32</w:t>
            </w:r>
          </w:p>
        </w:tc>
        <w:tc>
          <w:tcPr>
            <w:tcW w:w="4475" w:type="dxa"/>
            <w:tcMar>
              <w:top w:w="50" w:type="dxa"/>
              <w:left w:w="100" w:type="dxa"/>
            </w:tcMar>
            <w:vAlign w:val="center"/>
          </w:tcPr>
          <w:p w14:paraId="05A9058B">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1028" w:type="dxa"/>
            <w:tcMar>
              <w:top w:w="50" w:type="dxa"/>
              <w:left w:w="100" w:type="dxa"/>
            </w:tcMar>
            <w:vAlign w:val="center"/>
          </w:tcPr>
          <w:p w14:paraId="233154A8">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97C57C5">
            <w:pPr>
              <w:spacing w:before="0" w:after="0" w:line="276" w:lineRule="auto"/>
              <w:ind w:left="135"/>
              <w:jc w:val="center"/>
            </w:pPr>
          </w:p>
        </w:tc>
        <w:tc>
          <w:tcPr>
            <w:tcW w:w="1211" w:type="dxa"/>
            <w:tcMar>
              <w:top w:w="50" w:type="dxa"/>
              <w:left w:w="100" w:type="dxa"/>
            </w:tcMar>
            <w:vAlign w:val="center"/>
          </w:tcPr>
          <w:p w14:paraId="7A13C5E0">
            <w:pPr>
              <w:spacing w:before="0" w:after="0" w:line="276" w:lineRule="auto"/>
              <w:ind w:left="135"/>
              <w:jc w:val="center"/>
            </w:pPr>
          </w:p>
        </w:tc>
        <w:tc>
          <w:tcPr>
            <w:tcW w:w="1297" w:type="dxa"/>
            <w:shd w:val="clear"/>
            <w:tcMar>
              <w:top w:w="50" w:type="dxa"/>
              <w:left w:w="100" w:type="dxa"/>
            </w:tcMar>
            <w:vAlign w:val="center"/>
          </w:tcPr>
          <w:p w14:paraId="3DABCDDC">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26.12</w:t>
            </w:r>
          </w:p>
        </w:tc>
        <w:tc>
          <w:tcPr>
            <w:tcW w:w="2884" w:type="dxa"/>
            <w:tcMar>
              <w:top w:w="50" w:type="dxa"/>
              <w:left w:w="100" w:type="dxa"/>
            </w:tcMar>
            <w:vAlign w:val="center"/>
          </w:tcPr>
          <w:p w14:paraId="57C1D8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"https://m.edsoo.ru/66fefadd" \h </w:instrText>
            </w:r>
            <w:r>
              <w:fldChar w:fldCharType="separate"/>
            </w:r>
            <w:r>
              <w:rPr>
                <w:rFonts w:ascii="Times New Roman" w:hAnsi="Times New Roman"/>
                <w:b w:val="0"/>
                <w:i w:val="0"/>
                <w:color w:val="0000FF"/>
                <w:sz w:val="22"/>
                <w:u w:val="single"/>
              </w:rPr>
              <w:t>https://m.edsoo.ru/66fefadd</w:t>
            </w:r>
            <w:r>
              <w:rPr>
                <w:rFonts w:ascii="Times New Roman" w:hAnsi="Times New Roman"/>
                <w:b w:val="0"/>
                <w:i w:val="0"/>
                <w:color w:val="0000FF"/>
                <w:sz w:val="22"/>
                <w:u w:val="single"/>
              </w:rPr>
              <w:fldChar w:fldCharType="end"/>
            </w:r>
          </w:p>
        </w:tc>
      </w:tr>
      <w:tr w14:paraId="2E8D8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B38A238">
            <w:pPr>
              <w:spacing w:before="0" w:after="0"/>
              <w:ind w:left="0"/>
              <w:jc w:val="left"/>
            </w:pPr>
            <w:r>
              <w:rPr>
                <w:rFonts w:ascii="Times New Roman" w:hAnsi="Times New Roman"/>
                <w:b w:val="0"/>
                <w:i w:val="0"/>
                <w:color w:val="000000"/>
                <w:sz w:val="24"/>
              </w:rPr>
              <w:t>33</w:t>
            </w:r>
          </w:p>
        </w:tc>
        <w:tc>
          <w:tcPr>
            <w:tcW w:w="4475" w:type="dxa"/>
            <w:tcMar>
              <w:top w:w="50" w:type="dxa"/>
              <w:left w:w="100" w:type="dxa"/>
            </w:tcMar>
            <w:vAlign w:val="center"/>
          </w:tcPr>
          <w:p w14:paraId="1574856D">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1028" w:type="dxa"/>
            <w:tcMar>
              <w:top w:w="50" w:type="dxa"/>
              <w:left w:w="100" w:type="dxa"/>
            </w:tcMar>
            <w:vAlign w:val="center"/>
          </w:tcPr>
          <w:p w14:paraId="60C3919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BCDFCF8">
            <w:pPr>
              <w:spacing w:before="0" w:after="0" w:line="276" w:lineRule="auto"/>
              <w:ind w:left="135"/>
              <w:jc w:val="center"/>
            </w:pPr>
          </w:p>
        </w:tc>
        <w:tc>
          <w:tcPr>
            <w:tcW w:w="1211" w:type="dxa"/>
            <w:tcMar>
              <w:top w:w="50" w:type="dxa"/>
              <w:left w:w="100" w:type="dxa"/>
            </w:tcMar>
            <w:vAlign w:val="center"/>
          </w:tcPr>
          <w:p w14:paraId="39F7BBB1">
            <w:pPr>
              <w:spacing w:before="0" w:after="0" w:line="276" w:lineRule="auto"/>
              <w:ind w:left="135"/>
              <w:jc w:val="center"/>
            </w:pPr>
          </w:p>
        </w:tc>
        <w:tc>
          <w:tcPr>
            <w:tcW w:w="1297" w:type="dxa"/>
            <w:shd w:val="clear"/>
            <w:tcMar>
              <w:top w:w="50" w:type="dxa"/>
              <w:left w:w="100" w:type="dxa"/>
            </w:tcMar>
            <w:vAlign w:val="center"/>
          </w:tcPr>
          <w:p w14:paraId="7ECFD4E8">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14.01</w:t>
            </w:r>
          </w:p>
        </w:tc>
        <w:tc>
          <w:tcPr>
            <w:tcW w:w="2884" w:type="dxa"/>
            <w:tcMar>
              <w:top w:w="50" w:type="dxa"/>
              <w:left w:w="100" w:type="dxa"/>
            </w:tcMar>
            <w:vAlign w:val="center"/>
          </w:tcPr>
          <w:p w14:paraId="60B901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"https://m.edsoo.ru/a5b7b8e3" \h </w:instrText>
            </w:r>
            <w:r>
              <w:fldChar w:fldCharType="separate"/>
            </w:r>
            <w:r>
              <w:rPr>
                <w:rFonts w:ascii="Times New Roman" w:hAnsi="Times New Roman"/>
                <w:b w:val="0"/>
                <w:i w:val="0"/>
                <w:color w:val="0000FF"/>
                <w:sz w:val="22"/>
                <w:u w:val="single"/>
              </w:rPr>
              <w:t>https://m.edsoo.ru/a5b7b8e3</w:t>
            </w:r>
            <w:r>
              <w:rPr>
                <w:rFonts w:ascii="Times New Roman" w:hAnsi="Times New Roman"/>
                <w:b w:val="0"/>
                <w:i w:val="0"/>
                <w:color w:val="0000FF"/>
                <w:sz w:val="22"/>
                <w:u w:val="single"/>
              </w:rPr>
              <w:fldChar w:fldCharType="end"/>
            </w:r>
          </w:p>
        </w:tc>
      </w:tr>
      <w:tr w14:paraId="31423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0D921E0">
            <w:pPr>
              <w:spacing w:before="0" w:after="0"/>
              <w:ind w:left="0"/>
              <w:jc w:val="left"/>
            </w:pPr>
            <w:r>
              <w:rPr>
                <w:rFonts w:ascii="Times New Roman" w:hAnsi="Times New Roman"/>
                <w:b w:val="0"/>
                <w:i w:val="0"/>
                <w:color w:val="000000"/>
                <w:sz w:val="24"/>
              </w:rPr>
              <w:t>34</w:t>
            </w:r>
          </w:p>
        </w:tc>
        <w:tc>
          <w:tcPr>
            <w:tcW w:w="4475" w:type="dxa"/>
            <w:tcMar>
              <w:top w:w="50" w:type="dxa"/>
              <w:left w:w="100" w:type="dxa"/>
            </w:tcMar>
            <w:vAlign w:val="center"/>
          </w:tcPr>
          <w:p w14:paraId="57861799">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1028" w:type="dxa"/>
            <w:tcMar>
              <w:top w:w="50" w:type="dxa"/>
              <w:left w:w="100" w:type="dxa"/>
            </w:tcMar>
            <w:vAlign w:val="center"/>
          </w:tcPr>
          <w:p w14:paraId="1EBD2615">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1A2FA40">
            <w:pPr>
              <w:spacing w:before="0" w:after="0" w:line="276" w:lineRule="auto"/>
              <w:ind w:left="135"/>
              <w:jc w:val="center"/>
            </w:pPr>
          </w:p>
        </w:tc>
        <w:tc>
          <w:tcPr>
            <w:tcW w:w="1211" w:type="dxa"/>
            <w:tcMar>
              <w:top w:w="50" w:type="dxa"/>
              <w:left w:w="100" w:type="dxa"/>
            </w:tcMar>
            <w:vAlign w:val="center"/>
          </w:tcPr>
          <w:p w14:paraId="0D3B0438">
            <w:pPr>
              <w:spacing w:before="0" w:after="0" w:line="276" w:lineRule="auto"/>
              <w:ind w:left="135"/>
              <w:jc w:val="center"/>
            </w:pPr>
          </w:p>
        </w:tc>
        <w:tc>
          <w:tcPr>
            <w:tcW w:w="1297" w:type="dxa"/>
            <w:shd w:val="clear"/>
            <w:tcMar>
              <w:top w:w="50" w:type="dxa"/>
              <w:left w:w="100" w:type="dxa"/>
            </w:tcMar>
            <w:vAlign w:val="center"/>
          </w:tcPr>
          <w:p w14:paraId="24F2AE48">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16.01</w:t>
            </w:r>
          </w:p>
        </w:tc>
        <w:tc>
          <w:tcPr>
            <w:tcW w:w="2884" w:type="dxa"/>
            <w:tcMar>
              <w:top w:w="50" w:type="dxa"/>
              <w:left w:w="100" w:type="dxa"/>
            </w:tcMar>
            <w:vAlign w:val="center"/>
          </w:tcPr>
          <w:p w14:paraId="074491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"https://m.edsoo.ru/dbee22bc" \h </w:instrText>
            </w:r>
            <w:r>
              <w:fldChar w:fldCharType="separate"/>
            </w:r>
            <w:r>
              <w:rPr>
                <w:rFonts w:ascii="Times New Roman" w:hAnsi="Times New Roman"/>
                <w:b w:val="0"/>
                <w:i w:val="0"/>
                <w:color w:val="0000FF"/>
                <w:sz w:val="22"/>
                <w:u w:val="single"/>
              </w:rPr>
              <w:t>https://m.edsoo.ru/dbee22bc</w:t>
            </w:r>
            <w:r>
              <w:rPr>
                <w:rFonts w:ascii="Times New Roman" w:hAnsi="Times New Roman"/>
                <w:b w:val="0"/>
                <w:i w:val="0"/>
                <w:color w:val="0000FF"/>
                <w:sz w:val="22"/>
                <w:u w:val="single"/>
              </w:rPr>
              <w:fldChar w:fldCharType="end"/>
            </w:r>
          </w:p>
        </w:tc>
      </w:tr>
      <w:tr w14:paraId="40573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8CFD6D5">
            <w:pPr>
              <w:spacing w:before="0" w:after="0"/>
              <w:ind w:left="0"/>
              <w:jc w:val="left"/>
            </w:pPr>
            <w:r>
              <w:rPr>
                <w:rFonts w:ascii="Times New Roman" w:hAnsi="Times New Roman"/>
                <w:b w:val="0"/>
                <w:i w:val="0"/>
                <w:color w:val="000000"/>
                <w:sz w:val="24"/>
              </w:rPr>
              <w:t>35</w:t>
            </w:r>
          </w:p>
        </w:tc>
        <w:tc>
          <w:tcPr>
            <w:tcW w:w="4475" w:type="dxa"/>
            <w:tcMar>
              <w:top w:w="50" w:type="dxa"/>
              <w:left w:w="100" w:type="dxa"/>
            </w:tcMar>
            <w:vAlign w:val="center"/>
          </w:tcPr>
          <w:p w14:paraId="52BE477E">
            <w:pPr>
              <w:spacing w:before="0" w:after="0"/>
              <w:ind w:left="135"/>
              <w:jc w:val="left"/>
            </w:pPr>
            <w:r>
              <w:rPr>
                <w:rFonts w:ascii="Times New Roman" w:hAnsi="Times New Roman"/>
                <w:b w:val="0"/>
                <w:i w:val="0"/>
                <w:color w:val="000000"/>
                <w:sz w:val="24"/>
              </w:rPr>
              <w:t>Углы в пространстве: угол между прямой и плоскостью</w:t>
            </w:r>
          </w:p>
        </w:tc>
        <w:tc>
          <w:tcPr>
            <w:tcW w:w="1028" w:type="dxa"/>
            <w:tcMar>
              <w:top w:w="50" w:type="dxa"/>
              <w:left w:w="100" w:type="dxa"/>
            </w:tcMar>
            <w:vAlign w:val="center"/>
          </w:tcPr>
          <w:p w14:paraId="0E57EA3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8EDCD97">
            <w:pPr>
              <w:spacing w:before="0" w:after="0" w:line="276" w:lineRule="auto"/>
              <w:ind w:left="135"/>
              <w:jc w:val="center"/>
            </w:pPr>
          </w:p>
        </w:tc>
        <w:tc>
          <w:tcPr>
            <w:tcW w:w="1211" w:type="dxa"/>
            <w:tcMar>
              <w:top w:w="50" w:type="dxa"/>
              <w:left w:w="100" w:type="dxa"/>
            </w:tcMar>
            <w:vAlign w:val="center"/>
          </w:tcPr>
          <w:p w14:paraId="56CCC96F">
            <w:pPr>
              <w:spacing w:before="0" w:after="0" w:line="276" w:lineRule="auto"/>
              <w:ind w:left="135"/>
              <w:jc w:val="center"/>
            </w:pPr>
          </w:p>
        </w:tc>
        <w:tc>
          <w:tcPr>
            <w:tcW w:w="1297" w:type="dxa"/>
            <w:shd w:val="clear"/>
            <w:tcMar>
              <w:top w:w="50" w:type="dxa"/>
              <w:left w:w="100" w:type="dxa"/>
            </w:tcMar>
            <w:vAlign w:val="center"/>
          </w:tcPr>
          <w:p w14:paraId="32E266E7">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21.01</w:t>
            </w:r>
          </w:p>
        </w:tc>
        <w:tc>
          <w:tcPr>
            <w:tcW w:w="2884" w:type="dxa"/>
            <w:tcMar>
              <w:top w:w="50" w:type="dxa"/>
              <w:left w:w="100" w:type="dxa"/>
            </w:tcMar>
            <w:vAlign w:val="center"/>
          </w:tcPr>
          <w:p w14:paraId="42E5F4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"https://m.edsoo.ru/6b61b2b4" \h </w:instrText>
            </w:r>
            <w:r>
              <w:fldChar w:fldCharType="separate"/>
            </w:r>
            <w:r>
              <w:rPr>
                <w:rFonts w:ascii="Times New Roman" w:hAnsi="Times New Roman"/>
                <w:b w:val="0"/>
                <w:i w:val="0"/>
                <w:color w:val="0000FF"/>
                <w:sz w:val="22"/>
                <w:u w:val="single"/>
              </w:rPr>
              <w:t>https://m.edsoo.ru/6b61b2b4</w:t>
            </w:r>
            <w:r>
              <w:rPr>
                <w:rFonts w:ascii="Times New Roman" w:hAnsi="Times New Roman"/>
                <w:b w:val="0"/>
                <w:i w:val="0"/>
                <w:color w:val="0000FF"/>
                <w:sz w:val="22"/>
                <w:u w:val="single"/>
              </w:rPr>
              <w:fldChar w:fldCharType="end"/>
            </w:r>
          </w:p>
        </w:tc>
      </w:tr>
      <w:tr w14:paraId="6B0C9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028D20A">
            <w:pPr>
              <w:spacing w:before="0" w:after="0"/>
              <w:ind w:left="0"/>
              <w:jc w:val="left"/>
            </w:pPr>
            <w:r>
              <w:rPr>
                <w:rFonts w:ascii="Times New Roman" w:hAnsi="Times New Roman"/>
                <w:b w:val="0"/>
                <w:i w:val="0"/>
                <w:color w:val="000000"/>
                <w:sz w:val="24"/>
              </w:rPr>
              <w:t>36</w:t>
            </w:r>
          </w:p>
        </w:tc>
        <w:tc>
          <w:tcPr>
            <w:tcW w:w="4475" w:type="dxa"/>
            <w:tcMar>
              <w:top w:w="50" w:type="dxa"/>
              <w:left w:w="100" w:type="dxa"/>
            </w:tcMar>
            <w:vAlign w:val="center"/>
          </w:tcPr>
          <w:p w14:paraId="4294A4AE">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1028" w:type="dxa"/>
            <w:tcMar>
              <w:top w:w="50" w:type="dxa"/>
              <w:left w:w="100" w:type="dxa"/>
            </w:tcMar>
            <w:vAlign w:val="center"/>
          </w:tcPr>
          <w:p w14:paraId="1112F0A0">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B9666F1">
            <w:pPr>
              <w:spacing w:before="0" w:after="0" w:line="276" w:lineRule="auto"/>
              <w:ind w:left="135"/>
              <w:jc w:val="center"/>
            </w:pPr>
          </w:p>
        </w:tc>
        <w:tc>
          <w:tcPr>
            <w:tcW w:w="1211" w:type="dxa"/>
            <w:tcMar>
              <w:top w:w="50" w:type="dxa"/>
              <w:left w:w="100" w:type="dxa"/>
            </w:tcMar>
            <w:vAlign w:val="center"/>
          </w:tcPr>
          <w:p w14:paraId="3D2533AD">
            <w:pPr>
              <w:spacing w:before="0" w:after="0" w:line="276" w:lineRule="auto"/>
              <w:ind w:left="135"/>
              <w:jc w:val="center"/>
            </w:pPr>
          </w:p>
        </w:tc>
        <w:tc>
          <w:tcPr>
            <w:tcW w:w="1297" w:type="dxa"/>
            <w:shd w:val="clear"/>
            <w:tcMar>
              <w:top w:w="50" w:type="dxa"/>
              <w:left w:w="100" w:type="dxa"/>
            </w:tcMar>
            <w:vAlign w:val="center"/>
          </w:tcPr>
          <w:p w14:paraId="28F010FE">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23.01</w:t>
            </w:r>
          </w:p>
        </w:tc>
        <w:tc>
          <w:tcPr>
            <w:tcW w:w="2884" w:type="dxa"/>
            <w:tcMar>
              <w:top w:w="50" w:type="dxa"/>
              <w:left w:w="100" w:type="dxa"/>
            </w:tcMar>
            <w:vAlign w:val="center"/>
          </w:tcPr>
          <w:p w14:paraId="4BBA67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"https://m.edsoo.ru/5fa0b3ce" \h </w:instrText>
            </w:r>
            <w:r>
              <w:fldChar w:fldCharType="separate"/>
            </w:r>
            <w:r>
              <w:rPr>
                <w:rFonts w:ascii="Times New Roman" w:hAnsi="Times New Roman"/>
                <w:b w:val="0"/>
                <w:i w:val="0"/>
                <w:color w:val="0000FF"/>
                <w:sz w:val="22"/>
                <w:u w:val="single"/>
              </w:rPr>
              <w:t>https://m.edsoo.ru/5fa0b3ce</w:t>
            </w:r>
            <w:r>
              <w:rPr>
                <w:rFonts w:ascii="Times New Roman" w:hAnsi="Times New Roman"/>
                <w:b w:val="0"/>
                <w:i w:val="0"/>
                <w:color w:val="0000FF"/>
                <w:sz w:val="22"/>
                <w:u w:val="single"/>
              </w:rPr>
              <w:fldChar w:fldCharType="end"/>
            </w:r>
          </w:p>
        </w:tc>
      </w:tr>
      <w:tr w14:paraId="1098B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BBF79A1">
            <w:pPr>
              <w:spacing w:before="0" w:after="0"/>
              <w:ind w:left="0"/>
              <w:jc w:val="left"/>
            </w:pPr>
            <w:r>
              <w:rPr>
                <w:rFonts w:ascii="Times New Roman" w:hAnsi="Times New Roman"/>
                <w:b w:val="0"/>
                <w:i w:val="0"/>
                <w:color w:val="000000"/>
                <w:sz w:val="24"/>
              </w:rPr>
              <w:t>37</w:t>
            </w:r>
          </w:p>
        </w:tc>
        <w:tc>
          <w:tcPr>
            <w:tcW w:w="4475" w:type="dxa"/>
            <w:tcMar>
              <w:top w:w="50" w:type="dxa"/>
              <w:left w:w="100" w:type="dxa"/>
            </w:tcMar>
            <w:vAlign w:val="center"/>
          </w:tcPr>
          <w:p w14:paraId="3B92B524">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1028" w:type="dxa"/>
            <w:tcMar>
              <w:top w:w="50" w:type="dxa"/>
              <w:left w:w="100" w:type="dxa"/>
            </w:tcMar>
            <w:vAlign w:val="center"/>
          </w:tcPr>
          <w:p w14:paraId="4118693D">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4D1B451">
            <w:pPr>
              <w:spacing w:before="0" w:after="0" w:line="276" w:lineRule="auto"/>
              <w:ind w:left="135"/>
              <w:jc w:val="center"/>
            </w:pPr>
          </w:p>
        </w:tc>
        <w:tc>
          <w:tcPr>
            <w:tcW w:w="1211" w:type="dxa"/>
            <w:tcMar>
              <w:top w:w="50" w:type="dxa"/>
              <w:left w:w="100" w:type="dxa"/>
            </w:tcMar>
            <w:vAlign w:val="center"/>
          </w:tcPr>
          <w:p w14:paraId="7D8BF42D">
            <w:pPr>
              <w:spacing w:before="0" w:after="0" w:line="276" w:lineRule="auto"/>
              <w:ind w:left="135"/>
              <w:jc w:val="center"/>
            </w:pPr>
          </w:p>
        </w:tc>
        <w:tc>
          <w:tcPr>
            <w:tcW w:w="1297" w:type="dxa"/>
            <w:shd w:val="clear"/>
            <w:tcMar>
              <w:top w:w="50" w:type="dxa"/>
              <w:left w:w="100" w:type="dxa"/>
            </w:tcMar>
            <w:vAlign w:val="center"/>
          </w:tcPr>
          <w:p w14:paraId="249A295C">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28.01</w:t>
            </w:r>
          </w:p>
        </w:tc>
        <w:tc>
          <w:tcPr>
            <w:tcW w:w="2884" w:type="dxa"/>
            <w:tcMar>
              <w:top w:w="50" w:type="dxa"/>
              <w:left w:w="100" w:type="dxa"/>
            </w:tcMar>
            <w:vAlign w:val="center"/>
          </w:tcPr>
          <w:p w14:paraId="51DA9B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"https://m.edsoo.ru/c7c777ed" \h </w:instrText>
            </w:r>
            <w:r>
              <w:fldChar w:fldCharType="separate"/>
            </w:r>
            <w:r>
              <w:rPr>
                <w:rFonts w:ascii="Times New Roman" w:hAnsi="Times New Roman"/>
                <w:b w:val="0"/>
                <w:i w:val="0"/>
                <w:color w:val="0000FF"/>
                <w:sz w:val="22"/>
                <w:u w:val="single"/>
              </w:rPr>
              <w:t>https://m.edsoo.ru/c7c777ed</w:t>
            </w:r>
            <w:r>
              <w:rPr>
                <w:rFonts w:ascii="Times New Roman" w:hAnsi="Times New Roman"/>
                <w:b w:val="0"/>
                <w:i w:val="0"/>
                <w:color w:val="0000FF"/>
                <w:sz w:val="22"/>
                <w:u w:val="single"/>
              </w:rPr>
              <w:fldChar w:fldCharType="end"/>
            </w:r>
          </w:p>
        </w:tc>
      </w:tr>
      <w:tr w14:paraId="16107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CB7351B">
            <w:pPr>
              <w:spacing w:before="0" w:after="0"/>
              <w:ind w:left="0"/>
              <w:jc w:val="left"/>
            </w:pPr>
            <w:r>
              <w:rPr>
                <w:rFonts w:ascii="Times New Roman" w:hAnsi="Times New Roman"/>
                <w:b w:val="0"/>
                <w:i w:val="0"/>
                <w:color w:val="000000"/>
                <w:sz w:val="24"/>
              </w:rPr>
              <w:t>38</w:t>
            </w:r>
          </w:p>
        </w:tc>
        <w:tc>
          <w:tcPr>
            <w:tcW w:w="4475" w:type="dxa"/>
            <w:tcMar>
              <w:top w:w="50" w:type="dxa"/>
              <w:left w:w="100" w:type="dxa"/>
            </w:tcMar>
            <w:vAlign w:val="center"/>
          </w:tcPr>
          <w:p w14:paraId="5E80EEC1">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1028" w:type="dxa"/>
            <w:tcMar>
              <w:top w:w="50" w:type="dxa"/>
              <w:left w:w="100" w:type="dxa"/>
            </w:tcMar>
            <w:vAlign w:val="center"/>
          </w:tcPr>
          <w:p w14:paraId="63B1DC0A">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09069B9">
            <w:pPr>
              <w:spacing w:before="0" w:after="0" w:line="276" w:lineRule="auto"/>
              <w:ind w:left="135"/>
              <w:jc w:val="center"/>
            </w:pPr>
          </w:p>
        </w:tc>
        <w:tc>
          <w:tcPr>
            <w:tcW w:w="1211" w:type="dxa"/>
            <w:tcMar>
              <w:top w:w="50" w:type="dxa"/>
              <w:left w:w="100" w:type="dxa"/>
            </w:tcMar>
            <w:vAlign w:val="center"/>
          </w:tcPr>
          <w:p w14:paraId="387F3751">
            <w:pPr>
              <w:spacing w:before="0" w:after="0" w:line="276" w:lineRule="auto"/>
              <w:ind w:left="135"/>
              <w:jc w:val="center"/>
            </w:pPr>
          </w:p>
        </w:tc>
        <w:tc>
          <w:tcPr>
            <w:tcW w:w="1297" w:type="dxa"/>
            <w:shd w:val="clear"/>
            <w:tcMar>
              <w:top w:w="50" w:type="dxa"/>
              <w:left w:w="100" w:type="dxa"/>
            </w:tcMar>
            <w:vAlign w:val="center"/>
          </w:tcPr>
          <w:p w14:paraId="0E9852F1">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30.01</w:t>
            </w:r>
          </w:p>
        </w:tc>
        <w:tc>
          <w:tcPr>
            <w:tcW w:w="2884" w:type="dxa"/>
            <w:tcMar>
              <w:top w:w="50" w:type="dxa"/>
              <w:left w:w="100" w:type="dxa"/>
            </w:tcMar>
            <w:vAlign w:val="center"/>
          </w:tcPr>
          <w:p w14:paraId="0D66DC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"https://m.edsoo.ru/ec3e2da3" \h </w:instrText>
            </w:r>
            <w:r>
              <w:fldChar w:fldCharType="separate"/>
            </w:r>
            <w:r>
              <w:rPr>
                <w:rFonts w:ascii="Times New Roman" w:hAnsi="Times New Roman"/>
                <w:b w:val="0"/>
                <w:i w:val="0"/>
                <w:color w:val="0000FF"/>
                <w:sz w:val="22"/>
                <w:u w:val="single"/>
              </w:rPr>
              <w:t>https://m.edsoo.ru/ec3e2da3</w:t>
            </w:r>
            <w:r>
              <w:rPr>
                <w:rFonts w:ascii="Times New Roman" w:hAnsi="Times New Roman"/>
                <w:b w:val="0"/>
                <w:i w:val="0"/>
                <w:color w:val="0000FF"/>
                <w:sz w:val="22"/>
                <w:u w:val="single"/>
              </w:rPr>
              <w:fldChar w:fldCharType="end"/>
            </w:r>
          </w:p>
        </w:tc>
      </w:tr>
      <w:tr w14:paraId="09DC9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0F9CF7C">
            <w:pPr>
              <w:spacing w:before="0" w:after="0"/>
              <w:ind w:left="0"/>
              <w:jc w:val="left"/>
            </w:pPr>
            <w:r>
              <w:rPr>
                <w:rFonts w:ascii="Times New Roman" w:hAnsi="Times New Roman"/>
                <w:b w:val="0"/>
                <w:i w:val="0"/>
                <w:color w:val="000000"/>
                <w:sz w:val="24"/>
              </w:rPr>
              <w:t>39</w:t>
            </w:r>
          </w:p>
        </w:tc>
        <w:tc>
          <w:tcPr>
            <w:tcW w:w="4475" w:type="dxa"/>
            <w:tcMar>
              <w:top w:w="50" w:type="dxa"/>
              <w:left w:w="100" w:type="dxa"/>
            </w:tcMar>
            <w:vAlign w:val="center"/>
          </w:tcPr>
          <w:p w14:paraId="25A5991F">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1028" w:type="dxa"/>
            <w:tcMar>
              <w:top w:w="50" w:type="dxa"/>
              <w:left w:w="100" w:type="dxa"/>
            </w:tcMar>
            <w:vAlign w:val="center"/>
          </w:tcPr>
          <w:p w14:paraId="287EB33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9872918">
            <w:pPr>
              <w:spacing w:before="0" w:after="0" w:line="276" w:lineRule="auto"/>
              <w:ind w:left="135"/>
              <w:jc w:val="center"/>
            </w:pPr>
          </w:p>
        </w:tc>
        <w:tc>
          <w:tcPr>
            <w:tcW w:w="1211" w:type="dxa"/>
            <w:tcMar>
              <w:top w:w="50" w:type="dxa"/>
              <w:left w:w="100" w:type="dxa"/>
            </w:tcMar>
            <w:vAlign w:val="center"/>
          </w:tcPr>
          <w:p w14:paraId="1FCE4EDE">
            <w:pPr>
              <w:spacing w:before="0" w:after="0" w:line="276" w:lineRule="auto"/>
              <w:ind w:left="135"/>
              <w:jc w:val="center"/>
            </w:pPr>
          </w:p>
        </w:tc>
        <w:tc>
          <w:tcPr>
            <w:tcW w:w="1297" w:type="dxa"/>
            <w:shd w:val="clear"/>
            <w:tcMar>
              <w:top w:w="50" w:type="dxa"/>
              <w:left w:w="100" w:type="dxa"/>
            </w:tcMar>
            <w:vAlign w:val="center"/>
          </w:tcPr>
          <w:p w14:paraId="78F69D6D">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4.02</w:t>
            </w:r>
          </w:p>
        </w:tc>
        <w:tc>
          <w:tcPr>
            <w:tcW w:w="2884" w:type="dxa"/>
            <w:tcMar>
              <w:top w:w="50" w:type="dxa"/>
              <w:left w:w="100" w:type="dxa"/>
            </w:tcMar>
            <w:vAlign w:val="center"/>
          </w:tcPr>
          <w:p w14:paraId="532C8E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"https://m.edsoo.ru/ed9e2a8e" \h </w:instrText>
            </w:r>
            <w:r>
              <w:fldChar w:fldCharType="separate"/>
            </w:r>
            <w:r>
              <w:rPr>
                <w:rFonts w:ascii="Times New Roman" w:hAnsi="Times New Roman"/>
                <w:b w:val="0"/>
                <w:i w:val="0"/>
                <w:color w:val="0000FF"/>
                <w:sz w:val="22"/>
                <w:u w:val="single"/>
              </w:rPr>
              <w:t>https://m.edsoo.ru/ed9e2a8e</w:t>
            </w:r>
            <w:r>
              <w:rPr>
                <w:rFonts w:ascii="Times New Roman" w:hAnsi="Times New Roman"/>
                <w:b w:val="0"/>
                <w:i w:val="0"/>
                <w:color w:val="0000FF"/>
                <w:sz w:val="22"/>
                <w:u w:val="single"/>
              </w:rPr>
              <w:fldChar w:fldCharType="end"/>
            </w:r>
          </w:p>
        </w:tc>
      </w:tr>
      <w:tr w14:paraId="48F77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5032BDD">
            <w:pPr>
              <w:spacing w:before="0" w:after="0"/>
              <w:ind w:left="0"/>
              <w:jc w:val="left"/>
            </w:pPr>
            <w:r>
              <w:rPr>
                <w:rFonts w:ascii="Times New Roman" w:hAnsi="Times New Roman"/>
                <w:b w:val="0"/>
                <w:i w:val="0"/>
                <w:color w:val="000000"/>
                <w:sz w:val="24"/>
              </w:rPr>
              <w:t>40</w:t>
            </w:r>
          </w:p>
        </w:tc>
        <w:tc>
          <w:tcPr>
            <w:tcW w:w="4475" w:type="dxa"/>
            <w:tcMar>
              <w:top w:w="50" w:type="dxa"/>
              <w:left w:w="100" w:type="dxa"/>
            </w:tcMar>
            <w:vAlign w:val="center"/>
          </w:tcPr>
          <w:p w14:paraId="0933C611">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1028" w:type="dxa"/>
            <w:tcMar>
              <w:top w:w="50" w:type="dxa"/>
              <w:left w:w="100" w:type="dxa"/>
            </w:tcMar>
            <w:vAlign w:val="center"/>
          </w:tcPr>
          <w:p w14:paraId="3C478682">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B64D87D">
            <w:pPr>
              <w:spacing w:before="0" w:after="0" w:line="276" w:lineRule="auto"/>
              <w:ind w:left="135"/>
              <w:jc w:val="center"/>
            </w:pPr>
          </w:p>
        </w:tc>
        <w:tc>
          <w:tcPr>
            <w:tcW w:w="1211" w:type="dxa"/>
            <w:tcMar>
              <w:top w:w="50" w:type="dxa"/>
              <w:left w:w="100" w:type="dxa"/>
            </w:tcMar>
            <w:vAlign w:val="center"/>
          </w:tcPr>
          <w:p w14:paraId="659CFEDE">
            <w:pPr>
              <w:spacing w:before="0" w:after="0" w:line="276" w:lineRule="auto"/>
              <w:ind w:left="135"/>
              <w:jc w:val="center"/>
            </w:pPr>
          </w:p>
        </w:tc>
        <w:tc>
          <w:tcPr>
            <w:tcW w:w="1297" w:type="dxa"/>
            <w:shd w:val="clear"/>
            <w:tcMar>
              <w:top w:w="50" w:type="dxa"/>
              <w:left w:w="100" w:type="dxa"/>
            </w:tcMar>
            <w:vAlign w:val="center"/>
          </w:tcPr>
          <w:p w14:paraId="588038D5">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6.02</w:t>
            </w:r>
          </w:p>
        </w:tc>
        <w:tc>
          <w:tcPr>
            <w:tcW w:w="2884" w:type="dxa"/>
            <w:tcMar>
              <w:top w:w="50" w:type="dxa"/>
              <w:left w:w="100" w:type="dxa"/>
            </w:tcMar>
            <w:vAlign w:val="center"/>
          </w:tcPr>
          <w:p w14:paraId="6BD15F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"https://m.edsoo.ru/ba75dc57" \h </w:instrText>
            </w:r>
            <w:r>
              <w:fldChar w:fldCharType="separate"/>
            </w:r>
            <w:r>
              <w:rPr>
                <w:rFonts w:ascii="Times New Roman" w:hAnsi="Times New Roman"/>
                <w:b w:val="0"/>
                <w:i w:val="0"/>
                <w:color w:val="0000FF"/>
                <w:sz w:val="22"/>
                <w:u w:val="single"/>
              </w:rPr>
              <w:t>https://m.edsoo.ru/ba75dc57</w:t>
            </w:r>
            <w:r>
              <w:rPr>
                <w:rFonts w:ascii="Times New Roman" w:hAnsi="Times New Roman"/>
                <w:b w:val="0"/>
                <w:i w:val="0"/>
                <w:color w:val="0000FF"/>
                <w:sz w:val="22"/>
                <w:u w:val="single"/>
              </w:rPr>
              <w:fldChar w:fldCharType="end"/>
            </w:r>
          </w:p>
        </w:tc>
      </w:tr>
      <w:tr w14:paraId="20B9B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87F2D9D">
            <w:pPr>
              <w:spacing w:before="0" w:after="0"/>
              <w:ind w:left="0"/>
              <w:jc w:val="left"/>
            </w:pPr>
            <w:r>
              <w:rPr>
                <w:rFonts w:ascii="Times New Roman" w:hAnsi="Times New Roman"/>
                <w:b w:val="0"/>
                <w:i w:val="0"/>
                <w:color w:val="000000"/>
                <w:sz w:val="24"/>
              </w:rPr>
              <w:t>41</w:t>
            </w:r>
          </w:p>
        </w:tc>
        <w:tc>
          <w:tcPr>
            <w:tcW w:w="4475" w:type="dxa"/>
            <w:tcMar>
              <w:top w:w="50" w:type="dxa"/>
              <w:left w:w="100" w:type="dxa"/>
            </w:tcMar>
            <w:vAlign w:val="center"/>
          </w:tcPr>
          <w:p w14:paraId="08BB5C7D">
            <w:pPr>
              <w:spacing w:before="0" w:after="0"/>
              <w:ind w:left="135"/>
              <w:jc w:val="left"/>
            </w:pPr>
            <w:r>
              <w:rPr>
                <w:rFonts w:ascii="Times New Roman" w:hAnsi="Times New Roman"/>
                <w:b w:val="0"/>
                <w:i w:val="0"/>
                <w:color w:val="000000"/>
                <w:sz w:val="24"/>
              </w:rPr>
              <w:t>Теорема о трёх перпендикулярах</w:t>
            </w:r>
          </w:p>
        </w:tc>
        <w:tc>
          <w:tcPr>
            <w:tcW w:w="1028" w:type="dxa"/>
            <w:tcMar>
              <w:top w:w="50" w:type="dxa"/>
              <w:left w:w="100" w:type="dxa"/>
            </w:tcMar>
            <w:vAlign w:val="center"/>
          </w:tcPr>
          <w:p w14:paraId="2EFF08C0">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0595B22">
            <w:pPr>
              <w:spacing w:before="0" w:after="0" w:line="276" w:lineRule="auto"/>
              <w:ind w:left="135"/>
              <w:jc w:val="center"/>
            </w:pPr>
          </w:p>
        </w:tc>
        <w:tc>
          <w:tcPr>
            <w:tcW w:w="1211" w:type="dxa"/>
            <w:tcMar>
              <w:top w:w="50" w:type="dxa"/>
              <w:left w:w="100" w:type="dxa"/>
            </w:tcMar>
            <w:vAlign w:val="center"/>
          </w:tcPr>
          <w:p w14:paraId="4A4D2C93">
            <w:pPr>
              <w:spacing w:before="0" w:after="0" w:line="276" w:lineRule="auto"/>
              <w:ind w:left="135"/>
              <w:jc w:val="center"/>
            </w:pPr>
          </w:p>
        </w:tc>
        <w:tc>
          <w:tcPr>
            <w:tcW w:w="1297" w:type="dxa"/>
            <w:shd w:val="clear"/>
            <w:tcMar>
              <w:top w:w="50" w:type="dxa"/>
              <w:left w:w="100" w:type="dxa"/>
            </w:tcMar>
            <w:vAlign w:val="center"/>
          </w:tcPr>
          <w:p w14:paraId="298F42E9">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11.02</w:t>
            </w:r>
          </w:p>
        </w:tc>
        <w:tc>
          <w:tcPr>
            <w:tcW w:w="2884" w:type="dxa"/>
            <w:tcMar>
              <w:top w:w="50" w:type="dxa"/>
              <w:left w:w="100" w:type="dxa"/>
            </w:tcMar>
            <w:vAlign w:val="center"/>
          </w:tcPr>
          <w:p w14:paraId="585EA6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"https://m.edsoo.ru/e4972cdc" \h </w:instrText>
            </w:r>
            <w:r>
              <w:fldChar w:fldCharType="separate"/>
            </w:r>
            <w:r>
              <w:rPr>
                <w:rFonts w:ascii="Times New Roman" w:hAnsi="Times New Roman"/>
                <w:b w:val="0"/>
                <w:i w:val="0"/>
                <w:color w:val="0000FF"/>
                <w:sz w:val="22"/>
                <w:u w:val="single"/>
              </w:rPr>
              <w:t>https://m.edsoo.ru/e4972cdc</w:t>
            </w:r>
            <w:r>
              <w:rPr>
                <w:rFonts w:ascii="Times New Roman" w:hAnsi="Times New Roman"/>
                <w:b w:val="0"/>
                <w:i w:val="0"/>
                <w:color w:val="0000FF"/>
                <w:sz w:val="22"/>
                <w:u w:val="single"/>
              </w:rPr>
              <w:fldChar w:fldCharType="end"/>
            </w:r>
          </w:p>
        </w:tc>
      </w:tr>
      <w:tr w14:paraId="02AD13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226AA56">
            <w:pPr>
              <w:spacing w:before="0" w:after="0"/>
              <w:ind w:left="0"/>
              <w:jc w:val="left"/>
            </w:pPr>
            <w:r>
              <w:rPr>
                <w:rFonts w:ascii="Times New Roman" w:hAnsi="Times New Roman"/>
                <w:b w:val="0"/>
                <w:i w:val="0"/>
                <w:color w:val="000000"/>
                <w:sz w:val="24"/>
              </w:rPr>
              <w:t>42</w:t>
            </w:r>
          </w:p>
        </w:tc>
        <w:tc>
          <w:tcPr>
            <w:tcW w:w="4475" w:type="dxa"/>
            <w:tcMar>
              <w:top w:w="50" w:type="dxa"/>
              <w:left w:w="100" w:type="dxa"/>
            </w:tcMar>
            <w:vAlign w:val="center"/>
          </w:tcPr>
          <w:p w14:paraId="7286B70E">
            <w:pPr>
              <w:spacing w:before="0" w:after="0"/>
              <w:ind w:left="135"/>
              <w:jc w:val="left"/>
            </w:pPr>
            <w:r>
              <w:rPr>
                <w:rFonts w:ascii="Times New Roman" w:hAnsi="Times New Roman"/>
                <w:b w:val="0"/>
                <w:i w:val="0"/>
                <w:color w:val="000000"/>
                <w:sz w:val="24"/>
              </w:rPr>
              <w:t>Теорема о трёх перпендикулярах</w:t>
            </w:r>
          </w:p>
        </w:tc>
        <w:tc>
          <w:tcPr>
            <w:tcW w:w="1028" w:type="dxa"/>
            <w:tcMar>
              <w:top w:w="50" w:type="dxa"/>
              <w:left w:w="100" w:type="dxa"/>
            </w:tcMar>
            <w:vAlign w:val="center"/>
          </w:tcPr>
          <w:p w14:paraId="3C961F5E">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57ED4FC">
            <w:pPr>
              <w:spacing w:before="0" w:after="0" w:line="276" w:lineRule="auto"/>
              <w:ind w:left="135"/>
              <w:jc w:val="center"/>
            </w:pPr>
          </w:p>
        </w:tc>
        <w:tc>
          <w:tcPr>
            <w:tcW w:w="1211" w:type="dxa"/>
            <w:tcMar>
              <w:top w:w="50" w:type="dxa"/>
              <w:left w:w="100" w:type="dxa"/>
            </w:tcMar>
            <w:vAlign w:val="center"/>
          </w:tcPr>
          <w:p w14:paraId="38ECB603">
            <w:pPr>
              <w:spacing w:before="0" w:after="0" w:line="276" w:lineRule="auto"/>
              <w:ind w:left="135"/>
              <w:jc w:val="center"/>
            </w:pPr>
          </w:p>
        </w:tc>
        <w:tc>
          <w:tcPr>
            <w:tcW w:w="1297" w:type="dxa"/>
            <w:shd w:val="clear"/>
            <w:tcMar>
              <w:top w:w="50" w:type="dxa"/>
              <w:left w:w="100" w:type="dxa"/>
            </w:tcMar>
            <w:vAlign w:val="center"/>
          </w:tcPr>
          <w:p w14:paraId="3E325CFA">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13.02</w:t>
            </w:r>
          </w:p>
        </w:tc>
        <w:tc>
          <w:tcPr>
            <w:tcW w:w="2884" w:type="dxa"/>
            <w:tcMar>
              <w:top w:w="50" w:type="dxa"/>
              <w:left w:w="100" w:type="dxa"/>
            </w:tcMar>
            <w:vAlign w:val="center"/>
          </w:tcPr>
          <w:p w14:paraId="25D5BE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"https://m.edsoo.ru/52188a7d" \h </w:instrText>
            </w:r>
            <w:r>
              <w:fldChar w:fldCharType="separate"/>
            </w:r>
            <w:r>
              <w:rPr>
                <w:rFonts w:ascii="Times New Roman" w:hAnsi="Times New Roman"/>
                <w:b w:val="0"/>
                <w:i w:val="0"/>
                <w:color w:val="0000FF"/>
                <w:sz w:val="22"/>
                <w:u w:val="single"/>
              </w:rPr>
              <w:t>https://m.edsoo.ru/52188a7d</w:t>
            </w:r>
            <w:r>
              <w:rPr>
                <w:rFonts w:ascii="Times New Roman" w:hAnsi="Times New Roman"/>
                <w:b w:val="0"/>
                <w:i w:val="0"/>
                <w:color w:val="0000FF"/>
                <w:sz w:val="22"/>
                <w:u w:val="single"/>
              </w:rPr>
              <w:fldChar w:fldCharType="end"/>
            </w:r>
          </w:p>
        </w:tc>
      </w:tr>
      <w:tr w14:paraId="53558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C9FE663">
            <w:pPr>
              <w:spacing w:before="0" w:after="0"/>
              <w:ind w:left="0"/>
              <w:jc w:val="left"/>
            </w:pPr>
            <w:r>
              <w:rPr>
                <w:rFonts w:ascii="Times New Roman" w:hAnsi="Times New Roman"/>
                <w:b w:val="0"/>
                <w:i w:val="0"/>
                <w:color w:val="000000"/>
                <w:sz w:val="24"/>
              </w:rPr>
              <w:t>43</w:t>
            </w:r>
          </w:p>
        </w:tc>
        <w:tc>
          <w:tcPr>
            <w:tcW w:w="4475" w:type="dxa"/>
            <w:tcMar>
              <w:top w:w="50" w:type="dxa"/>
              <w:left w:w="100" w:type="dxa"/>
            </w:tcMar>
            <w:vAlign w:val="center"/>
          </w:tcPr>
          <w:p w14:paraId="5C74DB97">
            <w:pPr>
              <w:spacing w:before="0" w:after="0"/>
              <w:ind w:left="135"/>
              <w:jc w:val="left"/>
            </w:pPr>
            <w:r>
              <w:rPr>
                <w:rFonts w:ascii="Times New Roman" w:hAnsi="Times New Roman"/>
                <w:b w:val="0"/>
                <w:i w:val="0"/>
                <w:color w:val="000000"/>
                <w:sz w:val="24"/>
              </w:rPr>
              <w:t>Теорема о трёх перпендикулярах</w:t>
            </w:r>
          </w:p>
        </w:tc>
        <w:tc>
          <w:tcPr>
            <w:tcW w:w="1028" w:type="dxa"/>
            <w:tcMar>
              <w:top w:w="50" w:type="dxa"/>
              <w:left w:w="100" w:type="dxa"/>
            </w:tcMar>
            <w:vAlign w:val="center"/>
          </w:tcPr>
          <w:p w14:paraId="555B6C93">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416AD7D2">
            <w:pPr>
              <w:spacing w:before="0" w:after="0" w:line="276" w:lineRule="auto"/>
              <w:ind w:left="135"/>
              <w:jc w:val="center"/>
            </w:pPr>
          </w:p>
        </w:tc>
        <w:tc>
          <w:tcPr>
            <w:tcW w:w="1211" w:type="dxa"/>
            <w:tcMar>
              <w:top w:w="50" w:type="dxa"/>
              <w:left w:w="100" w:type="dxa"/>
            </w:tcMar>
            <w:vAlign w:val="center"/>
          </w:tcPr>
          <w:p w14:paraId="51538F74">
            <w:pPr>
              <w:spacing w:before="0" w:after="0" w:line="276" w:lineRule="auto"/>
              <w:ind w:left="135"/>
              <w:jc w:val="center"/>
            </w:pPr>
          </w:p>
        </w:tc>
        <w:tc>
          <w:tcPr>
            <w:tcW w:w="1297" w:type="dxa"/>
            <w:shd w:val="clear"/>
            <w:tcMar>
              <w:top w:w="50" w:type="dxa"/>
              <w:left w:w="100" w:type="dxa"/>
            </w:tcMar>
            <w:vAlign w:val="center"/>
          </w:tcPr>
          <w:p w14:paraId="57A3033B">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18.02</w:t>
            </w:r>
          </w:p>
        </w:tc>
        <w:tc>
          <w:tcPr>
            <w:tcW w:w="2884" w:type="dxa"/>
            <w:tcMar>
              <w:top w:w="50" w:type="dxa"/>
              <w:left w:w="100" w:type="dxa"/>
            </w:tcMar>
            <w:vAlign w:val="center"/>
          </w:tcPr>
          <w:p w14:paraId="2ED3F1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"https://m.edsoo.ru/9f246736" \h </w:instrText>
            </w:r>
            <w:r>
              <w:fldChar w:fldCharType="separate"/>
            </w:r>
            <w:r>
              <w:rPr>
                <w:rFonts w:ascii="Times New Roman" w:hAnsi="Times New Roman"/>
                <w:b w:val="0"/>
                <w:i w:val="0"/>
                <w:color w:val="0000FF"/>
                <w:sz w:val="22"/>
                <w:u w:val="single"/>
              </w:rPr>
              <w:t>https://m.edsoo.ru/9f246736</w:t>
            </w:r>
            <w:r>
              <w:rPr>
                <w:rFonts w:ascii="Times New Roman" w:hAnsi="Times New Roman"/>
                <w:b w:val="0"/>
                <w:i w:val="0"/>
                <w:color w:val="0000FF"/>
                <w:sz w:val="22"/>
                <w:u w:val="single"/>
              </w:rPr>
              <w:fldChar w:fldCharType="end"/>
            </w:r>
          </w:p>
        </w:tc>
      </w:tr>
      <w:tr w14:paraId="7399B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86CBD7D">
            <w:pPr>
              <w:spacing w:before="0" w:after="0"/>
              <w:ind w:left="0"/>
              <w:jc w:val="left"/>
            </w:pPr>
            <w:r>
              <w:rPr>
                <w:rFonts w:ascii="Times New Roman" w:hAnsi="Times New Roman"/>
                <w:b w:val="0"/>
                <w:i w:val="0"/>
                <w:color w:val="000000"/>
                <w:sz w:val="24"/>
              </w:rPr>
              <w:t>44</w:t>
            </w:r>
          </w:p>
        </w:tc>
        <w:tc>
          <w:tcPr>
            <w:tcW w:w="4475" w:type="dxa"/>
            <w:tcMar>
              <w:top w:w="50" w:type="dxa"/>
              <w:left w:w="100" w:type="dxa"/>
            </w:tcMar>
            <w:vAlign w:val="center"/>
          </w:tcPr>
          <w:p w14:paraId="03BE78A7">
            <w:pPr>
              <w:spacing w:before="0" w:after="0"/>
              <w:ind w:left="135"/>
              <w:jc w:val="left"/>
            </w:pPr>
            <w:r>
              <w:rPr>
                <w:rFonts w:ascii="Times New Roman" w:hAnsi="Times New Roman"/>
                <w:b w:val="0"/>
                <w:i w:val="0"/>
                <w:color w:val="000000"/>
                <w:sz w:val="24"/>
              </w:rPr>
              <w:t>Контрольная работа по темам "Перпендикулярность прямых и плоскостей" и "Углы между прямыми и плоскостями"</w:t>
            </w:r>
          </w:p>
        </w:tc>
        <w:tc>
          <w:tcPr>
            <w:tcW w:w="1028" w:type="dxa"/>
            <w:tcMar>
              <w:top w:w="50" w:type="dxa"/>
              <w:left w:w="100" w:type="dxa"/>
            </w:tcMar>
            <w:vAlign w:val="center"/>
          </w:tcPr>
          <w:p w14:paraId="79341F3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17A48E0D">
            <w:pPr>
              <w:spacing w:before="0" w:after="0" w:line="276" w:lineRule="auto"/>
              <w:ind w:left="135"/>
              <w:jc w:val="center"/>
            </w:pPr>
            <w:r>
              <w:rPr>
                <w:rFonts w:ascii="Times New Roman" w:hAnsi="Times New Roman"/>
                <w:b w:val="0"/>
                <w:i w:val="0"/>
                <w:color w:val="000000"/>
                <w:sz w:val="24"/>
              </w:rPr>
              <w:t xml:space="preserve"> 1 </w:t>
            </w:r>
          </w:p>
        </w:tc>
        <w:tc>
          <w:tcPr>
            <w:tcW w:w="1211" w:type="dxa"/>
            <w:tcMar>
              <w:top w:w="50" w:type="dxa"/>
              <w:left w:w="100" w:type="dxa"/>
            </w:tcMar>
            <w:vAlign w:val="center"/>
          </w:tcPr>
          <w:p w14:paraId="5723F42D">
            <w:pPr>
              <w:spacing w:before="0" w:after="0" w:line="276" w:lineRule="auto"/>
              <w:ind w:left="135"/>
              <w:jc w:val="center"/>
            </w:pPr>
          </w:p>
        </w:tc>
        <w:tc>
          <w:tcPr>
            <w:tcW w:w="1297" w:type="dxa"/>
            <w:shd w:val="clear"/>
            <w:tcMar>
              <w:top w:w="50" w:type="dxa"/>
              <w:left w:w="100" w:type="dxa"/>
            </w:tcMar>
            <w:vAlign w:val="center"/>
          </w:tcPr>
          <w:p w14:paraId="1BD5A5A6">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20.02</w:t>
            </w:r>
          </w:p>
        </w:tc>
        <w:tc>
          <w:tcPr>
            <w:tcW w:w="2884" w:type="dxa"/>
            <w:tcMar>
              <w:top w:w="50" w:type="dxa"/>
              <w:left w:w="100" w:type="dxa"/>
            </w:tcMar>
            <w:vAlign w:val="center"/>
          </w:tcPr>
          <w:p w14:paraId="072A15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"https://m.edsoo.ru/5b971ef3" \h </w:instrText>
            </w:r>
            <w:r>
              <w:fldChar w:fldCharType="separate"/>
            </w:r>
            <w:r>
              <w:rPr>
                <w:rFonts w:ascii="Times New Roman" w:hAnsi="Times New Roman"/>
                <w:b w:val="0"/>
                <w:i w:val="0"/>
                <w:color w:val="0000FF"/>
                <w:sz w:val="22"/>
                <w:u w:val="single"/>
              </w:rPr>
              <w:t>https://m.edsoo.ru/5b971ef3</w:t>
            </w:r>
            <w:r>
              <w:rPr>
                <w:rFonts w:ascii="Times New Roman" w:hAnsi="Times New Roman"/>
                <w:b w:val="0"/>
                <w:i w:val="0"/>
                <w:color w:val="0000FF"/>
                <w:sz w:val="22"/>
                <w:u w:val="single"/>
              </w:rPr>
              <w:fldChar w:fldCharType="end"/>
            </w:r>
          </w:p>
        </w:tc>
      </w:tr>
      <w:tr w14:paraId="14828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AE0B51C">
            <w:pPr>
              <w:spacing w:before="0" w:after="0"/>
              <w:ind w:left="0"/>
              <w:jc w:val="left"/>
            </w:pPr>
            <w:r>
              <w:rPr>
                <w:rFonts w:ascii="Times New Roman" w:hAnsi="Times New Roman"/>
                <w:b w:val="0"/>
                <w:i w:val="0"/>
                <w:color w:val="000000"/>
                <w:sz w:val="24"/>
              </w:rPr>
              <w:t>45</w:t>
            </w:r>
          </w:p>
        </w:tc>
        <w:tc>
          <w:tcPr>
            <w:tcW w:w="4475" w:type="dxa"/>
            <w:tcMar>
              <w:top w:w="50" w:type="dxa"/>
              <w:left w:w="100" w:type="dxa"/>
            </w:tcMar>
            <w:vAlign w:val="center"/>
          </w:tcPr>
          <w:p w14:paraId="28290A20">
            <w:pPr>
              <w:spacing w:before="0" w:after="0"/>
              <w:ind w:left="135"/>
              <w:jc w:val="left"/>
            </w:pPr>
            <w:r>
              <w:rPr>
                <w:rFonts w:ascii="Times New Roman" w:hAnsi="Times New Roman"/>
                <w:b w:val="0"/>
                <w:i w:val="0"/>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1028" w:type="dxa"/>
            <w:tcMar>
              <w:top w:w="50" w:type="dxa"/>
              <w:left w:w="100" w:type="dxa"/>
            </w:tcMar>
            <w:vAlign w:val="center"/>
          </w:tcPr>
          <w:p w14:paraId="43BEA93D">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4F15B4F4">
            <w:pPr>
              <w:spacing w:before="0" w:after="0" w:line="276" w:lineRule="auto"/>
              <w:ind w:left="135"/>
              <w:jc w:val="center"/>
            </w:pPr>
          </w:p>
        </w:tc>
        <w:tc>
          <w:tcPr>
            <w:tcW w:w="1211" w:type="dxa"/>
            <w:tcMar>
              <w:top w:w="50" w:type="dxa"/>
              <w:left w:w="100" w:type="dxa"/>
            </w:tcMar>
            <w:vAlign w:val="center"/>
          </w:tcPr>
          <w:p w14:paraId="02376623">
            <w:pPr>
              <w:spacing w:before="0" w:after="0" w:line="276" w:lineRule="auto"/>
              <w:ind w:left="135"/>
              <w:jc w:val="center"/>
            </w:pPr>
          </w:p>
        </w:tc>
        <w:tc>
          <w:tcPr>
            <w:tcW w:w="1297" w:type="dxa"/>
            <w:shd w:val="clear"/>
            <w:tcMar>
              <w:top w:w="50" w:type="dxa"/>
              <w:left w:w="100" w:type="dxa"/>
            </w:tcMar>
            <w:vAlign w:val="center"/>
          </w:tcPr>
          <w:p w14:paraId="32D82688">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25.02</w:t>
            </w:r>
          </w:p>
        </w:tc>
        <w:tc>
          <w:tcPr>
            <w:tcW w:w="2884" w:type="dxa"/>
            <w:tcMar>
              <w:top w:w="50" w:type="dxa"/>
              <w:left w:w="100" w:type="dxa"/>
            </w:tcMar>
            <w:vAlign w:val="center"/>
          </w:tcPr>
          <w:p w14:paraId="7B896E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"https://m.edsoo.ru/2d24e873" \h </w:instrText>
            </w:r>
            <w:r>
              <w:fldChar w:fldCharType="separate"/>
            </w:r>
            <w:r>
              <w:rPr>
                <w:rFonts w:ascii="Times New Roman" w:hAnsi="Times New Roman"/>
                <w:b w:val="0"/>
                <w:i w:val="0"/>
                <w:color w:val="0000FF"/>
                <w:sz w:val="22"/>
                <w:u w:val="single"/>
              </w:rPr>
              <w:t>https://m.edsoo.ru/2d24e873</w:t>
            </w:r>
            <w:r>
              <w:rPr>
                <w:rFonts w:ascii="Times New Roman" w:hAnsi="Times New Roman"/>
                <w:b w:val="0"/>
                <w:i w:val="0"/>
                <w:color w:val="0000FF"/>
                <w:sz w:val="22"/>
                <w:u w:val="single"/>
              </w:rPr>
              <w:fldChar w:fldCharType="end"/>
            </w:r>
          </w:p>
        </w:tc>
      </w:tr>
      <w:tr w14:paraId="0DBE1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FB24570">
            <w:pPr>
              <w:spacing w:before="0" w:after="0"/>
              <w:ind w:left="0"/>
              <w:jc w:val="left"/>
            </w:pPr>
            <w:r>
              <w:rPr>
                <w:rFonts w:ascii="Times New Roman" w:hAnsi="Times New Roman"/>
                <w:b w:val="0"/>
                <w:i w:val="0"/>
                <w:color w:val="000000"/>
                <w:sz w:val="24"/>
              </w:rPr>
              <w:t>46</w:t>
            </w:r>
          </w:p>
        </w:tc>
        <w:tc>
          <w:tcPr>
            <w:tcW w:w="4475" w:type="dxa"/>
            <w:tcMar>
              <w:top w:w="50" w:type="dxa"/>
              <w:left w:w="100" w:type="dxa"/>
            </w:tcMar>
            <w:vAlign w:val="center"/>
          </w:tcPr>
          <w:p w14:paraId="36D5182F">
            <w:pPr>
              <w:spacing w:before="0" w:after="0"/>
              <w:ind w:left="135"/>
              <w:jc w:val="left"/>
            </w:pPr>
            <w:r>
              <w:rPr>
                <w:rFonts w:ascii="Times New Roman" w:hAnsi="Times New Roman"/>
                <w:b w:val="0"/>
                <w:i w:val="0"/>
                <w:color w:val="000000"/>
                <w:sz w:val="24"/>
              </w:rPr>
              <w:t>Призма: n-угольная призма; грани и основания призмы; прямая и наклонная призмы; боковая и полная поверхность призмы</w:t>
            </w:r>
          </w:p>
        </w:tc>
        <w:tc>
          <w:tcPr>
            <w:tcW w:w="1028" w:type="dxa"/>
            <w:tcMar>
              <w:top w:w="50" w:type="dxa"/>
              <w:left w:w="100" w:type="dxa"/>
            </w:tcMar>
            <w:vAlign w:val="center"/>
          </w:tcPr>
          <w:p w14:paraId="59643679">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7791D3F">
            <w:pPr>
              <w:spacing w:before="0" w:after="0" w:line="276" w:lineRule="auto"/>
              <w:ind w:left="135"/>
              <w:jc w:val="center"/>
            </w:pPr>
          </w:p>
        </w:tc>
        <w:tc>
          <w:tcPr>
            <w:tcW w:w="1211" w:type="dxa"/>
            <w:tcMar>
              <w:top w:w="50" w:type="dxa"/>
              <w:left w:w="100" w:type="dxa"/>
            </w:tcMar>
            <w:vAlign w:val="center"/>
          </w:tcPr>
          <w:p w14:paraId="1F054CCD">
            <w:pPr>
              <w:spacing w:before="0" w:after="0" w:line="276" w:lineRule="auto"/>
              <w:ind w:left="135"/>
              <w:jc w:val="center"/>
            </w:pPr>
          </w:p>
        </w:tc>
        <w:tc>
          <w:tcPr>
            <w:tcW w:w="1297" w:type="dxa"/>
            <w:shd w:val="clear"/>
            <w:tcMar>
              <w:top w:w="50" w:type="dxa"/>
              <w:left w:w="100" w:type="dxa"/>
            </w:tcMar>
            <w:vAlign w:val="center"/>
          </w:tcPr>
          <w:p w14:paraId="642D977F">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27.02</w:t>
            </w:r>
          </w:p>
        </w:tc>
        <w:tc>
          <w:tcPr>
            <w:tcW w:w="2884" w:type="dxa"/>
            <w:tcMar>
              <w:top w:w="50" w:type="dxa"/>
              <w:left w:w="100" w:type="dxa"/>
            </w:tcMar>
            <w:vAlign w:val="center"/>
          </w:tcPr>
          <w:p w14:paraId="3553E5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"https://m.edsoo.ru/b4ad63ad" \h </w:instrText>
            </w:r>
            <w:r>
              <w:fldChar w:fldCharType="separate"/>
            </w:r>
            <w:r>
              <w:rPr>
                <w:rFonts w:ascii="Times New Roman" w:hAnsi="Times New Roman"/>
                <w:b w:val="0"/>
                <w:i w:val="0"/>
                <w:color w:val="0000FF"/>
                <w:sz w:val="22"/>
                <w:u w:val="single"/>
              </w:rPr>
              <w:t>https://m.edsoo.ru/b4ad63ad</w:t>
            </w:r>
            <w:r>
              <w:rPr>
                <w:rFonts w:ascii="Times New Roman" w:hAnsi="Times New Roman"/>
                <w:b w:val="0"/>
                <w:i w:val="0"/>
                <w:color w:val="0000FF"/>
                <w:sz w:val="22"/>
                <w:u w:val="single"/>
              </w:rPr>
              <w:fldChar w:fldCharType="end"/>
            </w:r>
          </w:p>
        </w:tc>
      </w:tr>
      <w:tr w14:paraId="67A9F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4F4A1F0E">
            <w:pPr>
              <w:spacing w:before="0" w:after="0"/>
              <w:ind w:left="0"/>
              <w:jc w:val="left"/>
            </w:pPr>
            <w:r>
              <w:rPr>
                <w:rFonts w:ascii="Times New Roman" w:hAnsi="Times New Roman"/>
                <w:b w:val="0"/>
                <w:i w:val="0"/>
                <w:color w:val="000000"/>
                <w:sz w:val="24"/>
              </w:rPr>
              <w:t>47</w:t>
            </w:r>
          </w:p>
        </w:tc>
        <w:tc>
          <w:tcPr>
            <w:tcW w:w="4475" w:type="dxa"/>
            <w:tcMar>
              <w:top w:w="50" w:type="dxa"/>
              <w:left w:w="100" w:type="dxa"/>
            </w:tcMar>
            <w:vAlign w:val="center"/>
          </w:tcPr>
          <w:p w14:paraId="650C7AD6">
            <w:pPr>
              <w:spacing w:before="0" w:after="0"/>
              <w:ind w:left="135"/>
              <w:jc w:val="left"/>
            </w:pPr>
            <w:r>
              <w:rPr>
                <w:rFonts w:ascii="Times New Roman" w:hAnsi="Times New Roman"/>
                <w:b w:val="0"/>
                <w:i w:val="0"/>
                <w:color w:val="000000"/>
                <w:sz w:val="24"/>
              </w:rPr>
              <w:t>Параллелепипед, прямоугольный параллелепипед и его свойства</w:t>
            </w:r>
          </w:p>
        </w:tc>
        <w:tc>
          <w:tcPr>
            <w:tcW w:w="1028" w:type="dxa"/>
            <w:tcMar>
              <w:top w:w="50" w:type="dxa"/>
              <w:left w:w="100" w:type="dxa"/>
            </w:tcMar>
            <w:vAlign w:val="center"/>
          </w:tcPr>
          <w:p w14:paraId="738B6059">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00D75F8">
            <w:pPr>
              <w:spacing w:before="0" w:after="0" w:line="276" w:lineRule="auto"/>
              <w:ind w:left="135"/>
              <w:jc w:val="center"/>
            </w:pPr>
          </w:p>
        </w:tc>
        <w:tc>
          <w:tcPr>
            <w:tcW w:w="1211" w:type="dxa"/>
            <w:tcMar>
              <w:top w:w="50" w:type="dxa"/>
              <w:left w:w="100" w:type="dxa"/>
            </w:tcMar>
            <w:vAlign w:val="center"/>
          </w:tcPr>
          <w:p w14:paraId="78AC8EFF">
            <w:pPr>
              <w:spacing w:before="0" w:after="0" w:line="276" w:lineRule="auto"/>
              <w:ind w:left="135"/>
              <w:jc w:val="center"/>
            </w:pPr>
          </w:p>
        </w:tc>
        <w:tc>
          <w:tcPr>
            <w:tcW w:w="1297" w:type="dxa"/>
            <w:shd w:val="clear"/>
            <w:tcMar>
              <w:top w:w="50" w:type="dxa"/>
              <w:left w:w="100" w:type="dxa"/>
            </w:tcMar>
            <w:vAlign w:val="center"/>
          </w:tcPr>
          <w:p w14:paraId="79AC3DDF">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4.03</w:t>
            </w:r>
          </w:p>
        </w:tc>
        <w:tc>
          <w:tcPr>
            <w:tcW w:w="2884" w:type="dxa"/>
            <w:tcMar>
              <w:top w:w="50" w:type="dxa"/>
              <w:left w:w="100" w:type="dxa"/>
            </w:tcMar>
            <w:vAlign w:val="center"/>
          </w:tcPr>
          <w:p w14:paraId="7E676D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"https://m.edsoo.ru/8a7be683" \h </w:instrText>
            </w:r>
            <w:r>
              <w:fldChar w:fldCharType="separate"/>
            </w:r>
            <w:r>
              <w:rPr>
                <w:rFonts w:ascii="Times New Roman" w:hAnsi="Times New Roman"/>
                <w:b w:val="0"/>
                <w:i w:val="0"/>
                <w:color w:val="0000FF"/>
                <w:sz w:val="22"/>
                <w:u w:val="single"/>
              </w:rPr>
              <w:t>https://m.edsoo.ru/8a7be683</w:t>
            </w:r>
            <w:r>
              <w:rPr>
                <w:rFonts w:ascii="Times New Roman" w:hAnsi="Times New Roman"/>
                <w:b w:val="0"/>
                <w:i w:val="0"/>
                <w:color w:val="0000FF"/>
                <w:sz w:val="22"/>
                <w:u w:val="single"/>
              </w:rPr>
              <w:fldChar w:fldCharType="end"/>
            </w:r>
          </w:p>
        </w:tc>
      </w:tr>
      <w:tr w14:paraId="693CA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85C333D">
            <w:pPr>
              <w:spacing w:before="0" w:after="0"/>
              <w:ind w:left="0"/>
              <w:jc w:val="left"/>
            </w:pPr>
            <w:r>
              <w:rPr>
                <w:rFonts w:ascii="Times New Roman" w:hAnsi="Times New Roman"/>
                <w:b w:val="0"/>
                <w:i w:val="0"/>
                <w:color w:val="000000"/>
                <w:sz w:val="24"/>
              </w:rPr>
              <w:t>48</w:t>
            </w:r>
          </w:p>
        </w:tc>
        <w:tc>
          <w:tcPr>
            <w:tcW w:w="4475" w:type="dxa"/>
            <w:tcMar>
              <w:top w:w="50" w:type="dxa"/>
              <w:left w:w="100" w:type="dxa"/>
            </w:tcMar>
            <w:vAlign w:val="center"/>
          </w:tcPr>
          <w:p w14:paraId="3B8E303B">
            <w:pPr>
              <w:spacing w:before="0" w:after="0"/>
              <w:ind w:left="135"/>
              <w:jc w:val="left"/>
            </w:pPr>
            <w:r>
              <w:rPr>
                <w:rFonts w:ascii="Times New Roman" w:hAnsi="Times New Roman"/>
                <w:b w:val="0"/>
                <w:i w:val="0"/>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1028" w:type="dxa"/>
            <w:tcMar>
              <w:top w:w="50" w:type="dxa"/>
              <w:left w:w="100" w:type="dxa"/>
            </w:tcMar>
            <w:vAlign w:val="center"/>
          </w:tcPr>
          <w:p w14:paraId="722E5DB5">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7034D0B">
            <w:pPr>
              <w:spacing w:before="0" w:after="0" w:line="276" w:lineRule="auto"/>
              <w:ind w:left="135"/>
              <w:jc w:val="center"/>
            </w:pPr>
          </w:p>
        </w:tc>
        <w:tc>
          <w:tcPr>
            <w:tcW w:w="1211" w:type="dxa"/>
            <w:tcMar>
              <w:top w:w="50" w:type="dxa"/>
              <w:left w:w="100" w:type="dxa"/>
            </w:tcMar>
            <w:vAlign w:val="center"/>
          </w:tcPr>
          <w:p w14:paraId="092A966D">
            <w:pPr>
              <w:spacing w:before="0" w:after="0" w:line="276" w:lineRule="auto"/>
              <w:ind w:left="135"/>
              <w:jc w:val="center"/>
            </w:pPr>
          </w:p>
        </w:tc>
        <w:tc>
          <w:tcPr>
            <w:tcW w:w="1297" w:type="dxa"/>
            <w:shd w:val="clear"/>
            <w:tcMar>
              <w:top w:w="50" w:type="dxa"/>
              <w:left w:w="100" w:type="dxa"/>
            </w:tcMar>
            <w:vAlign w:val="center"/>
          </w:tcPr>
          <w:p w14:paraId="2DDA4BB5">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6.03</w:t>
            </w:r>
          </w:p>
        </w:tc>
        <w:tc>
          <w:tcPr>
            <w:tcW w:w="2884" w:type="dxa"/>
            <w:tcMar>
              <w:top w:w="50" w:type="dxa"/>
              <w:left w:w="100" w:type="dxa"/>
            </w:tcMar>
            <w:vAlign w:val="center"/>
          </w:tcPr>
          <w:p w14:paraId="7A4FC4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"https://m.edsoo.ru/fb1cd0a5" \h </w:instrText>
            </w:r>
            <w:r>
              <w:fldChar w:fldCharType="separate"/>
            </w:r>
            <w:r>
              <w:rPr>
                <w:rFonts w:ascii="Times New Roman" w:hAnsi="Times New Roman"/>
                <w:b w:val="0"/>
                <w:i w:val="0"/>
                <w:color w:val="0000FF"/>
                <w:sz w:val="22"/>
                <w:u w:val="single"/>
              </w:rPr>
              <w:t>https://m.edsoo.ru/fb1cd0a5</w:t>
            </w:r>
            <w:r>
              <w:rPr>
                <w:rFonts w:ascii="Times New Roman" w:hAnsi="Times New Roman"/>
                <w:b w:val="0"/>
                <w:i w:val="0"/>
                <w:color w:val="0000FF"/>
                <w:sz w:val="22"/>
                <w:u w:val="single"/>
              </w:rPr>
              <w:fldChar w:fldCharType="end"/>
            </w:r>
          </w:p>
        </w:tc>
      </w:tr>
      <w:tr w14:paraId="0774F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9B480C7">
            <w:pPr>
              <w:spacing w:before="0" w:after="0"/>
              <w:ind w:left="0"/>
              <w:jc w:val="left"/>
            </w:pPr>
            <w:r>
              <w:rPr>
                <w:rFonts w:ascii="Times New Roman" w:hAnsi="Times New Roman"/>
                <w:b w:val="0"/>
                <w:i w:val="0"/>
                <w:color w:val="000000"/>
                <w:sz w:val="24"/>
              </w:rPr>
              <w:t>49</w:t>
            </w:r>
          </w:p>
        </w:tc>
        <w:tc>
          <w:tcPr>
            <w:tcW w:w="4475" w:type="dxa"/>
            <w:tcMar>
              <w:top w:w="50" w:type="dxa"/>
              <w:left w:w="100" w:type="dxa"/>
            </w:tcMar>
            <w:vAlign w:val="center"/>
          </w:tcPr>
          <w:p w14:paraId="37A81027">
            <w:pPr>
              <w:spacing w:before="0" w:after="0"/>
              <w:ind w:left="135"/>
              <w:jc w:val="left"/>
            </w:pPr>
            <w:r>
              <w:rPr>
                <w:rFonts w:ascii="Times New Roman" w:hAnsi="Times New Roman"/>
                <w:b w:val="0"/>
                <w:i w:val="0"/>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28" w:type="dxa"/>
            <w:tcMar>
              <w:top w:w="50" w:type="dxa"/>
              <w:left w:w="100" w:type="dxa"/>
            </w:tcMar>
            <w:vAlign w:val="center"/>
          </w:tcPr>
          <w:p w14:paraId="1EB98237">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CD35B9A">
            <w:pPr>
              <w:spacing w:before="0" w:after="0" w:line="276" w:lineRule="auto"/>
              <w:ind w:left="135"/>
              <w:jc w:val="center"/>
            </w:pPr>
          </w:p>
        </w:tc>
        <w:tc>
          <w:tcPr>
            <w:tcW w:w="1211" w:type="dxa"/>
            <w:tcMar>
              <w:top w:w="50" w:type="dxa"/>
              <w:left w:w="100" w:type="dxa"/>
            </w:tcMar>
            <w:vAlign w:val="center"/>
          </w:tcPr>
          <w:p w14:paraId="4E726FCA">
            <w:pPr>
              <w:spacing w:before="0" w:after="0" w:line="276" w:lineRule="auto"/>
              <w:ind w:left="135"/>
              <w:jc w:val="center"/>
            </w:pPr>
          </w:p>
        </w:tc>
        <w:tc>
          <w:tcPr>
            <w:tcW w:w="1297" w:type="dxa"/>
            <w:shd w:val="clear"/>
            <w:tcMar>
              <w:top w:w="50" w:type="dxa"/>
              <w:left w:w="100" w:type="dxa"/>
            </w:tcMar>
            <w:vAlign w:val="center"/>
          </w:tcPr>
          <w:p w14:paraId="55CEE079">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11.03</w:t>
            </w:r>
          </w:p>
        </w:tc>
        <w:tc>
          <w:tcPr>
            <w:tcW w:w="2884" w:type="dxa"/>
            <w:tcMar>
              <w:top w:w="50" w:type="dxa"/>
              <w:left w:w="100" w:type="dxa"/>
            </w:tcMar>
            <w:vAlign w:val="center"/>
          </w:tcPr>
          <w:p w14:paraId="6861FC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"https://m.edsoo.ru/074c8865" \h </w:instrText>
            </w:r>
            <w:r>
              <w:fldChar w:fldCharType="separate"/>
            </w:r>
            <w:r>
              <w:rPr>
                <w:rFonts w:ascii="Times New Roman" w:hAnsi="Times New Roman"/>
                <w:b w:val="0"/>
                <w:i w:val="0"/>
                <w:color w:val="0000FF"/>
                <w:sz w:val="22"/>
                <w:u w:val="single"/>
              </w:rPr>
              <w:t>https://m.edsoo.ru/074c8865</w:t>
            </w:r>
            <w:r>
              <w:rPr>
                <w:rFonts w:ascii="Times New Roman" w:hAnsi="Times New Roman"/>
                <w:b w:val="0"/>
                <w:i w:val="0"/>
                <w:color w:val="0000FF"/>
                <w:sz w:val="22"/>
                <w:u w:val="single"/>
              </w:rPr>
              <w:fldChar w:fldCharType="end"/>
            </w:r>
          </w:p>
        </w:tc>
      </w:tr>
      <w:tr w14:paraId="16A30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039C4DC">
            <w:pPr>
              <w:spacing w:before="0" w:after="0"/>
              <w:ind w:left="0"/>
              <w:jc w:val="left"/>
            </w:pPr>
            <w:r>
              <w:rPr>
                <w:rFonts w:ascii="Times New Roman" w:hAnsi="Times New Roman"/>
                <w:b w:val="0"/>
                <w:i w:val="0"/>
                <w:color w:val="000000"/>
                <w:sz w:val="24"/>
              </w:rPr>
              <w:t>50</w:t>
            </w:r>
          </w:p>
        </w:tc>
        <w:tc>
          <w:tcPr>
            <w:tcW w:w="4475" w:type="dxa"/>
            <w:tcMar>
              <w:top w:w="50" w:type="dxa"/>
              <w:left w:w="100" w:type="dxa"/>
            </w:tcMar>
            <w:vAlign w:val="center"/>
          </w:tcPr>
          <w:p w14:paraId="7470ABA8">
            <w:pPr>
              <w:spacing w:before="0" w:after="0"/>
              <w:ind w:left="135"/>
              <w:jc w:val="left"/>
            </w:pPr>
            <w:r>
              <w:rPr>
                <w:rFonts w:ascii="Times New Roman" w:hAnsi="Times New Roman"/>
                <w:b w:val="0"/>
                <w:i w:val="0"/>
                <w:color w:val="000000"/>
                <w:sz w:val="24"/>
              </w:rPr>
              <w:t>Представление о правильных многогранниках: октаэдр, додекаэдр и икосаэдр.</w:t>
            </w:r>
          </w:p>
        </w:tc>
        <w:tc>
          <w:tcPr>
            <w:tcW w:w="1028" w:type="dxa"/>
            <w:tcMar>
              <w:top w:w="50" w:type="dxa"/>
              <w:left w:w="100" w:type="dxa"/>
            </w:tcMar>
            <w:vAlign w:val="center"/>
          </w:tcPr>
          <w:p w14:paraId="025BA5C8">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C8E73ED">
            <w:pPr>
              <w:spacing w:before="0" w:after="0" w:line="276" w:lineRule="auto"/>
              <w:ind w:left="135"/>
              <w:jc w:val="center"/>
            </w:pPr>
          </w:p>
        </w:tc>
        <w:tc>
          <w:tcPr>
            <w:tcW w:w="1211" w:type="dxa"/>
            <w:tcMar>
              <w:top w:w="50" w:type="dxa"/>
              <w:left w:w="100" w:type="dxa"/>
            </w:tcMar>
            <w:vAlign w:val="center"/>
          </w:tcPr>
          <w:p w14:paraId="51F631D2">
            <w:pPr>
              <w:spacing w:before="0" w:after="0" w:line="276" w:lineRule="auto"/>
              <w:ind w:left="135"/>
              <w:jc w:val="center"/>
            </w:pPr>
          </w:p>
        </w:tc>
        <w:tc>
          <w:tcPr>
            <w:tcW w:w="1297" w:type="dxa"/>
            <w:shd w:val="clear"/>
            <w:tcMar>
              <w:top w:w="50" w:type="dxa"/>
              <w:left w:w="100" w:type="dxa"/>
            </w:tcMar>
            <w:vAlign w:val="center"/>
          </w:tcPr>
          <w:p w14:paraId="0EEC3EFD">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13.03</w:t>
            </w:r>
          </w:p>
        </w:tc>
        <w:tc>
          <w:tcPr>
            <w:tcW w:w="2884" w:type="dxa"/>
            <w:tcMar>
              <w:top w:w="50" w:type="dxa"/>
              <w:left w:w="100" w:type="dxa"/>
            </w:tcMar>
            <w:vAlign w:val="center"/>
          </w:tcPr>
          <w:p w14:paraId="3BDF68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"https://m.edsoo.ru/a0fdd5bf" \h </w:instrText>
            </w:r>
            <w:r>
              <w:fldChar w:fldCharType="separate"/>
            </w:r>
            <w:r>
              <w:rPr>
                <w:rFonts w:ascii="Times New Roman" w:hAnsi="Times New Roman"/>
                <w:b w:val="0"/>
                <w:i w:val="0"/>
                <w:color w:val="0000FF"/>
                <w:sz w:val="22"/>
                <w:u w:val="single"/>
              </w:rPr>
              <w:t>https://m.edsoo.ru/a0fdd5bf</w:t>
            </w:r>
            <w:r>
              <w:rPr>
                <w:rFonts w:ascii="Times New Roman" w:hAnsi="Times New Roman"/>
                <w:b w:val="0"/>
                <w:i w:val="0"/>
                <w:color w:val="0000FF"/>
                <w:sz w:val="22"/>
                <w:u w:val="single"/>
              </w:rPr>
              <w:fldChar w:fldCharType="end"/>
            </w:r>
          </w:p>
        </w:tc>
      </w:tr>
      <w:tr w14:paraId="5AF7E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2AFFD54">
            <w:pPr>
              <w:spacing w:before="0" w:after="0"/>
              <w:ind w:left="0"/>
              <w:jc w:val="left"/>
            </w:pPr>
            <w:r>
              <w:rPr>
                <w:rFonts w:ascii="Times New Roman" w:hAnsi="Times New Roman"/>
                <w:b w:val="0"/>
                <w:i w:val="0"/>
                <w:color w:val="000000"/>
                <w:sz w:val="24"/>
              </w:rPr>
              <w:t>51</w:t>
            </w:r>
          </w:p>
        </w:tc>
        <w:tc>
          <w:tcPr>
            <w:tcW w:w="4475" w:type="dxa"/>
            <w:tcMar>
              <w:top w:w="50" w:type="dxa"/>
              <w:left w:w="100" w:type="dxa"/>
            </w:tcMar>
            <w:vAlign w:val="center"/>
          </w:tcPr>
          <w:p w14:paraId="001F6A0B">
            <w:pPr>
              <w:spacing w:before="0" w:after="0"/>
              <w:ind w:left="135"/>
              <w:jc w:val="left"/>
              <w:rPr>
                <w:rFonts w:hint="default"/>
                <w:lang w:val="ru-RU"/>
              </w:rPr>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1028" w:type="dxa"/>
            <w:tcMar>
              <w:top w:w="50" w:type="dxa"/>
              <w:left w:w="100" w:type="dxa"/>
            </w:tcMar>
            <w:vAlign w:val="center"/>
          </w:tcPr>
          <w:p w14:paraId="4C08FEDD">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F4F1EFF">
            <w:pPr>
              <w:spacing w:before="0" w:after="0" w:line="276" w:lineRule="auto"/>
              <w:ind w:left="135"/>
              <w:jc w:val="center"/>
            </w:pPr>
          </w:p>
        </w:tc>
        <w:tc>
          <w:tcPr>
            <w:tcW w:w="1211" w:type="dxa"/>
            <w:tcMar>
              <w:top w:w="50" w:type="dxa"/>
              <w:left w:w="100" w:type="dxa"/>
            </w:tcMar>
            <w:vAlign w:val="center"/>
          </w:tcPr>
          <w:p w14:paraId="4F9A15CF">
            <w:pPr>
              <w:spacing w:before="0" w:after="0" w:line="276" w:lineRule="auto"/>
              <w:ind w:left="135"/>
              <w:jc w:val="center"/>
            </w:pPr>
          </w:p>
        </w:tc>
        <w:tc>
          <w:tcPr>
            <w:tcW w:w="1297" w:type="dxa"/>
            <w:shd w:val="clear"/>
            <w:tcMar>
              <w:top w:w="50" w:type="dxa"/>
              <w:left w:w="100" w:type="dxa"/>
            </w:tcMar>
            <w:vAlign w:val="center"/>
          </w:tcPr>
          <w:p w14:paraId="4EE72843">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18.03</w:t>
            </w:r>
          </w:p>
        </w:tc>
        <w:tc>
          <w:tcPr>
            <w:tcW w:w="2884" w:type="dxa"/>
            <w:tcMar>
              <w:top w:w="50" w:type="dxa"/>
              <w:left w:w="100" w:type="dxa"/>
            </w:tcMar>
            <w:vAlign w:val="center"/>
          </w:tcPr>
          <w:p w14:paraId="342B55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"https://m.edsoo.ru/b9e777d9" \h </w:instrText>
            </w:r>
            <w:r>
              <w:fldChar w:fldCharType="separate"/>
            </w:r>
            <w:r>
              <w:rPr>
                <w:rFonts w:ascii="Times New Roman" w:hAnsi="Times New Roman"/>
                <w:b w:val="0"/>
                <w:i w:val="0"/>
                <w:color w:val="0000FF"/>
                <w:sz w:val="22"/>
                <w:u w:val="single"/>
              </w:rPr>
              <w:t>https://m.edsoo.ru/b9e777d9</w:t>
            </w:r>
            <w:r>
              <w:rPr>
                <w:rFonts w:ascii="Times New Roman" w:hAnsi="Times New Roman"/>
                <w:b w:val="0"/>
                <w:i w:val="0"/>
                <w:color w:val="0000FF"/>
                <w:sz w:val="22"/>
                <w:u w:val="single"/>
              </w:rPr>
              <w:fldChar w:fldCharType="end"/>
            </w:r>
          </w:p>
        </w:tc>
      </w:tr>
      <w:tr w14:paraId="5E8C3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E8E7CED">
            <w:pPr>
              <w:spacing w:before="0" w:after="0"/>
              <w:ind w:left="0"/>
              <w:jc w:val="left"/>
            </w:pPr>
            <w:r>
              <w:rPr>
                <w:rFonts w:ascii="Times New Roman" w:hAnsi="Times New Roman"/>
                <w:b w:val="0"/>
                <w:i w:val="0"/>
                <w:color w:val="000000"/>
                <w:sz w:val="24"/>
              </w:rPr>
              <w:t>52</w:t>
            </w:r>
          </w:p>
        </w:tc>
        <w:tc>
          <w:tcPr>
            <w:tcW w:w="4475" w:type="dxa"/>
            <w:tcMar>
              <w:top w:w="50" w:type="dxa"/>
              <w:left w:w="100" w:type="dxa"/>
            </w:tcMar>
            <w:vAlign w:val="center"/>
          </w:tcPr>
          <w:p w14:paraId="720BCC45">
            <w:pPr>
              <w:spacing w:before="0" w:after="0"/>
              <w:ind w:left="135"/>
              <w:jc w:val="left"/>
            </w:pPr>
            <w:r>
              <w:rPr>
                <w:rFonts w:ascii="Times New Roman" w:hAnsi="Times New Roman"/>
                <w:b w:val="0"/>
                <w:i w:val="0"/>
                <w:color w:val="000000"/>
                <w:sz w:val="24"/>
              </w:rPr>
              <w:t>Вычисление элементов многогранников: рёбра, диагонали, углы</w:t>
            </w:r>
          </w:p>
        </w:tc>
        <w:tc>
          <w:tcPr>
            <w:tcW w:w="1028" w:type="dxa"/>
            <w:tcMar>
              <w:top w:w="50" w:type="dxa"/>
              <w:left w:w="100" w:type="dxa"/>
            </w:tcMar>
            <w:vAlign w:val="center"/>
          </w:tcPr>
          <w:p w14:paraId="5C2865B0">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767416DF">
            <w:pPr>
              <w:spacing w:before="0" w:after="0" w:line="276" w:lineRule="auto"/>
              <w:ind w:left="135"/>
              <w:jc w:val="center"/>
            </w:pPr>
          </w:p>
        </w:tc>
        <w:tc>
          <w:tcPr>
            <w:tcW w:w="1211" w:type="dxa"/>
            <w:tcMar>
              <w:top w:w="50" w:type="dxa"/>
              <w:left w:w="100" w:type="dxa"/>
            </w:tcMar>
            <w:vAlign w:val="center"/>
          </w:tcPr>
          <w:p w14:paraId="48A1F382">
            <w:pPr>
              <w:spacing w:before="0" w:after="0" w:line="276" w:lineRule="auto"/>
              <w:ind w:left="135"/>
              <w:jc w:val="center"/>
            </w:pPr>
          </w:p>
        </w:tc>
        <w:tc>
          <w:tcPr>
            <w:tcW w:w="1297" w:type="dxa"/>
            <w:shd w:val="clear" w:color="auto" w:fill="auto"/>
            <w:tcMar>
              <w:top w:w="50" w:type="dxa"/>
              <w:left w:w="100" w:type="dxa"/>
            </w:tcMar>
            <w:vAlign w:val="center"/>
          </w:tcPr>
          <w:p w14:paraId="429B4E89">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20.03</w:t>
            </w:r>
          </w:p>
        </w:tc>
        <w:tc>
          <w:tcPr>
            <w:tcW w:w="2884" w:type="dxa"/>
            <w:tcMar>
              <w:top w:w="50" w:type="dxa"/>
              <w:left w:w="100" w:type="dxa"/>
            </w:tcMar>
            <w:vAlign w:val="center"/>
          </w:tcPr>
          <w:p w14:paraId="00AF65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"https://m.edsoo.ru/6cdbecef" \h </w:instrText>
            </w:r>
            <w:r>
              <w:fldChar w:fldCharType="separate"/>
            </w:r>
            <w:r>
              <w:rPr>
                <w:rFonts w:ascii="Times New Roman" w:hAnsi="Times New Roman"/>
                <w:b w:val="0"/>
                <w:i w:val="0"/>
                <w:color w:val="0000FF"/>
                <w:sz w:val="22"/>
                <w:u w:val="single"/>
              </w:rPr>
              <w:t>https://m.edsoo.ru/6cdbecef</w:t>
            </w:r>
            <w:r>
              <w:rPr>
                <w:rFonts w:ascii="Times New Roman" w:hAnsi="Times New Roman"/>
                <w:b w:val="0"/>
                <w:i w:val="0"/>
                <w:color w:val="0000FF"/>
                <w:sz w:val="22"/>
                <w:u w:val="single"/>
              </w:rPr>
              <w:fldChar w:fldCharType="end"/>
            </w:r>
          </w:p>
        </w:tc>
      </w:tr>
      <w:tr w14:paraId="2CFAC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45E94D6">
            <w:pPr>
              <w:spacing w:before="0" w:after="0"/>
              <w:ind w:left="0"/>
              <w:jc w:val="left"/>
            </w:pPr>
            <w:r>
              <w:rPr>
                <w:rFonts w:ascii="Times New Roman" w:hAnsi="Times New Roman"/>
                <w:b w:val="0"/>
                <w:i w:val="0"/>
                <w:color w:val="000000"/>
                <w:sz w:val="24"/>
              </w:rPr>
              <w:t>53</w:t>
            </w:r>
          </w:p>
        </w:tc>
        <w:tc>
          <w:tcPr>
            <w:tcW w:w="4475" w:type="dxa"/>
            <w:tcMar>
              <w:top w:w="50" w:type="dxa"/>
              <w:left w:w="100" w:type="dxa"/>
            </w:tcMar>
            <w:vAlign w:val="center"/>
          </w:tcPr>
          <w:p w14:paraId="10CCD863">
            <w:pPr>
              <w:spacing w:before="0" w:after="0"/>
              <w:ind w:left="135"/>
              <w:jc w:val="left"/>
            </w:pPr>
            <w:r>
              <w:rPr>
                <w:rFonts w:ascii="Times New Roman" w:hAnsi="Times New Roman"/>
                <w:b w:val="0"/>
                <w:i w:val="0"/>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028" w:type="dxa"/>
            <w:tcMar>
              <w:top w:w="50" w:type="dxa"/>
              <w:left w:w="100" w:type="dxa"/>
            </w:tcMar>
            <w:vAlign w:val="center"/>
          </w:tcPr>
          <w:p w14:paraId="6A7825CE">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6DEEDF2">
            <w:pPr>
              <w:spacing w:before="0" w:after="0" w:line="276" w:lineRule="auto"/>
              <w:ind w:left="135"/>
              <w:jc w:val="center"/>
            </w:pPr>
          </w:p>
        </w:tc>
        <w:tc>
          <w:tcPr>
            <w:tcW w:w="1211" w:type="dxa"/>
            <w:tcMar>
              <w:top w:w="50" w:type="dxa"/>
              <w:left w:w="100" w:type="dxa"/>
            </w:tcMar>
            <w:vAlign w:val="center"/>
          </w:tcPr>
          <w:p w14:paraId="721CC803">
            <w:pPr>
              <w:spacing w:before="0" w:after="0" w:line="276" w:lineRule="auto"/>
              <w:ind w:left="135"/>
              <w:jc w:val="center"/>
            </w:pPr>
          </w:p>
        </w:tc>
        <w:tc>
          <w:tcPr>
            <w:tcW w:w="1297" w:type="dxa"/>
            <w:shd w:val="clear" w:color="auto" w:fill="auto"/>
            <w:tcMar>
              <w:top w:w="50" w:type="dxa"/>
              <w:left w:w="100" w:type="dxa"/>
            </w:tcMar>
            <w:vAlign w:val="center"/>
          </w:tcPr>
          <w:p w14:paraId="1664E5B4">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25.03</w:t>
            </w:r>
          </w:p>
        </w:tc>
        <w:tc>
          <w:tcPr>
            <w:tcW w:w="2884" w:type="dxa"/>
            <w:tcMar>
              <w:top w:w="50" w:type="dxa"/>
              <w:left w:w="100" w:type="dxa"/>
            </w:tcMar>
            <w:vAlign w:val="center"/>
          </w:tcPr>
          <w:p w14:paraId="49FA66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"https://m.edsoo.ru/37d84157" \h </w:instrText>
            </w:r>
            <w:r>
              <w:fldChar w:fldCharType="separate"/>
            </w:r>
            <w:r>
              <w:rPr>
                <w:rFonts w:ascii="Times New Roman" w:hAnsi="Times New Roman"/>
                <w:b w:val="0"/>
                <w:i w:val="0"/>
                <w:color w:val="0000FF"/>
                <w:sz w:val="22"/>
                <w:u w:val="single"/>
              </w:rPr>
              <w:t>https://m.edsoo.ru/37d84157</w:t>
            </w:r>
            <w:r>
              <w:rPr>
                <w:rFonts w:ascii="Times New Roman" w:hAnsi="Times New Roman"/>
                <w:b w:val="0"/>
                <w:i w:val="0"/>
                <w:color w:val="0000FF"/>
                <w:sz w:val="22"/>
                <w:u w:val="single"/>
              </w:rPr>
              <w:fldChar w:fldCharType="end"/>
            </w:r>
          </w:p>
        </w:tc>
      </w:tr>
      <w:tr w14:paraId="64662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1E63AF3">
            <w:pPr>
              <w:spacing w:before="0" w:after="0"/>
              <w:ind w:left="0"/>
              <w:jc w:val="left"/>
            </w:pPr>
            <w:r>
              <w:rPr>
                <w:rFonts w:ascii="Times New Roman" w:hAnsi="Times New Roman"/>
                <w:b w:val="0"/>
                <w:i w:val="0"/>
                <w:color w:val="000000"/>
                <w:sz w:val="24"/>
              </w:rPr>
              <w:t>54</w:t>
            </w:r>
          </w:p>
        </w:tc>
        <w:tc>
          <w:tcPr>
            <w:tcW w:w="4475" w:type="dxa"/>
            <w:tcMar>
              <w:top w:w="50" w:type="dxa"/>
              <w:left w:w="100" w:type="dxa"/>
            </w:tcMar>
            <w:vAlign w:val="center"/>
          </w:tcPr>
          <w:p w14:paraId="776AE8A9">
            <w:pPr>
              <w:spacing w:before="0" w:after="0"/>
              <w:ind w:left="135"/>
              <w:jc w:val="left"/>
            </w:pPr>
            <w:r>
              <w:rPr>
                <w:rFonts w:ascii="Times New Roman" w:hAnsi="Times New Roman"/>
                <w:b w:val="0"/>
                <w:i w:val="0"/>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1028" w:type="dxa"/>
            <w:tcMar>
              <w:top w:w="50" w:type="dxa"/>
              <w:left w:w="100" w:type="dxa"/>
            </w:tcMar>
            <w:vAlign w:val="center"/>
          </w:tcPr>
          <w:p w14:paraId="76F68A8B">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7361BB7E">
            <w:pPr>
              <w:spacing w:before="0" w:after="0" w:line="276" w:lineRule="auto"/>
              <w:ind w:left="135"/>
              <w:jc w:val="center"/>
            </w:pPr>
          </w:p>
        </w:tc>
        <w:tc>
          <w:tcPr>
            <w:tcW w:w="1211" w:type="dxa"/>
            <w:tcMar>
              <w:top w:w="50" w:type="dxa"/>
              <w:left w:w="100" w:type="dxa"/>
            </w:tcMar>
            <w:vAlign w:val="center"/>
          </w:tcPr>
          <w:p w14:paraId="57A46B00">
            <w:pPr>
              <w:spacing w:before="0" w:after="0" w:line="276" w:lineRule="auto"/>
              <w:ind w:left="135"/>
              <w:jc w:val="center"/>
            </w:pPr>
          </w:p>
        </w:tc>
        <w:tc>
          <w:tcPr>
            <w:tcW w:w="1297" w:type="dxa"/>
            <w:shd w:val="clear" w:color="auto" w:fill="auto"/>
            <w:tcMar>
              <w:top w:w="50" w:type="dxa"/>
              <w:left w:w="100" w:type="dxa"/>
            </w:tcMar>
            <w:vAlign w:val="center"/>
          </w:tcPr>
          <w:p w14:paraId="60E21CC3">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27.03</w:t>
            </w:r>
          </w:p>
        </w:tc>
        <w:tc>
          <w:tcPr>
            <w:tcW w:w="2884" w:type="dxa"/>
            <w:tcMar>
              <w:top w:w="50" w:type="dxa"/>
              <w:left w:w="100" w:type="dxa"/>
            </w:tcMar>
            <w:vAlign w:val="center"/>
          </w:tcPr>
          <w:p w14:paraId="66A304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"https://m.edsoo.ru/5603e30b" \h </w:instrText>
            </w:r>
            <w:r>
              <w:fldChar w:fldCharType="separate"/>
            </w:r>
            <w:r>
              <w:rPr>
                <w:rFonts w:ascii="Times New Roman" w:hAnsi="Times New Roman"/>
                <w:b w:val="0"/>
                <w:i w:val="0"/>
                <w:color w:val="0000FF"/>
                <w:sz w:val="22"/>
                <w:u w:val="single"/>
              </w:rPr>
              <w:t>https://m.edsoo.ru/5603e30b</w:t>
            </w:r>
            <w:r>
              <w:rPr>
                <w:rFonts w:ascii="Times New Roman" w:hAnsi="Times New Roman"/>
                <w:b w:val="0"/>
                <w:i w:val="0"/>
                <w:color w:val="0000FF"/>
                <w:sz w:val="22"/>
                <w:u w:val="single"/>
              </w:rPr>
              <w:fldChar w:fldCharType="end"/>
            </w:r>
          </w:p>
        </w:tc>
      </w:tr>
      <w:tr w14:paraId="3A723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795275A">
            <w:pPr>
              <w:spacing w:before="0" w:after="0"/>
              <w:ind w:left="0"/>
              <w:jc w:val="left"/>
            </w:pPr>
            <w:r>
              <w:rPr>
                <w:rFonts w:ascii="Times New Roman" w:hAnsi="Times New Roman"/>
                <w:b w:val="0"/>
                <w:i w:val="0"/>
                <w:color w:val="000000"/>
                <w:sz w:val="24"/>
              </w:rPr>
              <w:t>55</w:t>
            </w:r>
          </w:p>
        </w:tc>
        <w:tc>
          <w:tcPr>
            <w:tcW w:w="4475" w:type="dxa"/>
            <w:tcMar>
              <w:top w:w="50" w:type="dxa"/>
              <w:left w:w="100" w:type="dxa"/>
            </w:tcMar>
            <w:vAlign w:val="center"/>
          </w:tcPr>
          <w:p w14:paraId="6DDFA4C6">
            <w:pPr>
              <w:spacing w:before="0" w:after="0"/>
              <w:ind w:left="135"/>
              <w:jc w:val="left"/>
            </w:pPr>
            <w:r>
              <w:rPr>
                <w:rFonts w:ascii="Times New Roman" w:hAnsi="Times New Roman"/>
                <w:b w:val="0"/>
                <w:i w:val="0"/>
                <w:color w:val="000000"/>
                <w:sz w:val="24"/>
              </w:rPr>
              <w:t>Контрольная работа по теме "Многогранники"</w:t>
            </w:r>
          </w:p>
        </w:tc>
        <w:tc>
          <w:tcPr>
            <w:tcW w:w="1028" w:type="dxa"/>
            <w:tcMar>
              <w:top w:w="50" w:type="dxa"/>
              <w:left w:w="100" w:type="dxa"/>
            </w:tcMar>
            <w:vAlign w:val="center"/>
          </w:tcPr>
          <w:p w14:paraId="1422B21A">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02558492">
            <w:pPr>
              <w:spacing w:before="0" w:after="0" w:line="276" w:lineRule="auto"/>
              <w:ind w:left="135"/>
              <w:jc w:val="center"/>
            </w:pPr>
            <w:r>
              <w:rPr>
                <w:rFonts w:ascii="Times New Roman" w:hAnsi="Times New Roman"/>
                <w:b w:val="0"/>
                <w:i w:val="0"/>
                <w:color w:val="000000"/>
                <w:sz w:val="24"/>
              </w:rPr>
              <w:t xml:space="preserve"> 1 </w:t>
            </w:r>
          </w:p>
        </w:tc>
        <w:tc>
          <w:tcPr>
            <w:tcW w:w="1211" w:type="dxa"/>
            <w:tcMar>
              <w:top w:w="50" w:type="dxa"/>
              <w:left w:w="100" w:type="dxa"/>
            </w:tcMar>
            <w:vAlign w:val="center"/>
          </w:tcPr>
          <w:p w14:paraId="5091628B">
            <w:pPr>
              <w:spacing w:before="0" w:after="0" w:line="276" w:lineRule="auto"/>
              <w:ind w:left="135"/>
              <w:jc w:val="center"/>
            </w:pPr>
          </w:p>
        </w:tc>
        <w:tc>
          <w:tcPr>
            <w:tcW w:w="1297" w:type="dxa"/>
            <w:shd w:val="clear" w:color="auto" w:fill="auto"/>
            <w:tcMar>
              <w:top w:w="50" w:type="dxa"/>
              <w:left w:w="100" w:type="dxa"/>
            </w:tcMar>
            <w:vAlign w:val="center"/>
          </w:tcPr>
          <w:p w14:paraId="53E23532">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8.04</w:t>
            </w:r>
          </w:p>
        </w:tc>
        <w:tc>
          <w:tcPr>
            <w:tcW w:w="2884" w:type="dxa"/>
            <w:tcMar>
              <w:top w:w="50" w:type="dxa"/>
              <w:left w:w="100" w:type="dxa"/>
            </w:tcMar>
            <w:vAlign w:val="center"/>
          </w:tcPr>
          <w:p w14:paraId="012A7E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"https://m.edsoo.ru/a95f5c04" \h </w:instrText>
            </w:r>
            <w:r>
              <w:fldChar w:fldCharType="separate"/>
            </w:r>
            <w:r>
              <w:rPr>
                <w:rFonts w:ascii="Times New Roman" w:hAnsi="Times New Roman"/>
                <w:b w:val="0"/>
                <w:i w:val="0"/>
                <w:color w:val="0000FF"/>
                <w:sz w:val="22"/>
                <w:u w:val="single"/>
              </w:rPr>
              <w:t>https://m.edsoo.ru/a95f5c04</w:t>
            </w:r>
            <w:r>
              <w:rPr>
                <w:rFonts w:ascii="Times New Roman" w:hAnsi="Times New Roman"/>
                <w:b w:val="0"/>
                <w:i w:val="0"/>
                <w:color w:val="0000FF"/>
                <w:sz w:val="22"/>
                <w:u w:val="single"/>
              </w:rPr>
              <w:fldChar w:fldCharType="end"/>
            </w:r>
          </w:p>
        </w:tc>
      </w:tr>
      <w:tr w14:paraId="32884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9C80FAB">
            <w:pPr>
              <w:spacing w:before="0" w:after="0"/>
              <w:ind w:left="0"/>
              <w:jc w:val="left"/>
            </w:pPr>
            <w:r>
              <w:rPr>
                <w:rFonts w:ascii="Times New Roman" w:hAnsi="Times New Roman"/>
                <w:b w:val="0"/>
                <w:i w:val="0"/>
                <w:color w:val="000000"/>
                <w:sz w:val="24"/>
              </w:rPr>
              <w:t>56</w:t>
            </w:r>
          </w:p>
        </w:tc>
        <w:tc>
          <w:tcPr>
            <w:tcW w:w="4475" w:type="dxa"/>
            <w:tcMar>
              <w:top w:w="50" w:type="dxa"/>
              <w:left w:w="100" w:type="dxa"/>
            </w:tcMar>
            <w:vAlign w:val="center"/>
          </w:tcPr>
          <w:p w14:paraId="6C4019A2">
            <w:pPr>
              <w:spacing w:before="0" w:after="0"/>
              <w:ind w:left="135"/>
              <w:jc w:val="left"/>
            </w:pPr>
            <w:r>
              <w:rPr>
                <w:rFonts w:ascii="Times New Roman" w:hAnsi="Times New Roman"/>
                <w:b w:val="0"/>
                <w:i w:val="0"/>
                <w:color w:val="000000"/>
                <w:sz w:val="24"/>
              </w:rPr>
              <w:t>Понятие об объёме</w:t>
            </w:r>
          </w:p>
        </w:tc>
        <w:tc>
          <w:tcPr>
            <w:tcW w:w="1028" w:type="dxa"/>
            <w:tcMar>
              <w:top w:w="50" w:type="dxa"/>
              <w:left w:w="100" w:type="dxa"/>
            </w:tcMar>
            <w:vAlign w:val="center"/>
          </w:tcPr>
          <w:p w14:paraId="5E7D86C4">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9AB2CF2">
            <w:pPr>
              <w:spacing w:before="0" w:after="0" w:line="276" w:lineRule="auto"/>
              <w:ind w:left="135"/>
              <w:jc w:val="center"/>
            </w:pPr>
          </w:p>
        </w:tc>
        <w:tc>
          <w:tcPr>
            <w:tcW w:w="1211" w:type="dxa"/>
            <w:tcMar>
              <w:top w:w="50" w:type="dxa"/>
              <w:left w:w="100" w:type="dxa"/>
            </w:tcMar>
            <w:vAlign w:val="center"/>
          </w:tcPr>
          <w:p w14:paraId="2A7A62FB">
            <w:pPr>
              <w:spacing w:before="0" w:after="0" w:line="276" w:lineRule="auto"/>
              <w:ind w:left="135"/>
              <w:jc w:val="center"/>
            </w:pPr>
          </w:p>
        </w:tc>
        <w:tc>
          <w:tcPr>
            <w:tcW w:w="1297" w:type="dxa"/>
            <w:shd w:val="clear" w:color="auto" w:fill="auto"/>
            <w:tcMar>
              <w:top w:w="50" w:type="dxa"/>
              <w:left w:w="100" w:type="dxa"/>
            </w:tcMar>
            <w:vAlign w:val="center"/>
          </w:tcPr>
          <w:p w14:paraId="5398E1C5">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10.04</w:t>
            </w:r>
          </w:p>
        </w:tc>
        <w:tc>
          <w:tcPr>
            <w:tcW w:w="2884" w:type="dxa"/>
            <w:tcMar>
              <w:top w:w="50" w:type="dxa"/>
              <w:left w:w="100" w:type="dxa"/>
            </w:tcMar>
            <w:vAlign w:val="center"/>
          </w:tcPr>
          <w:p w14:paraId="349223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"https://m.edsoo.ru/7ad0020b" \h </w:instrText>
            </w:r>
            <w:r>
              <w:fldChar w:fldCharType="separate"/>
            </w:r>
            <w:r>
              <w:rPr>
                <w:rFonts w:ascii="Times New Roman" w:hAnsi="Times New Roman"/>
                <w:b w:val="0"/>
                <w:i w:val="0"/>
                <w:color w:val="0000FF"/>
                <w:sz w:val="22"/>
                <w:u w:val="single"/>
              </w:rPr>
              <w:t>https://m.edsoo.ru/7ad0020b</w:t>
            </w:r>
            <w:r>
              <w:rPr>
                <w:rFonts w:ascii="Times New Roman" w:hAnsi="Times New Roman"/>
                <w:b w:val="0"/>
                <w:i w:val="0"/>
                <w:color w:val="0000FF"/>
                <w:sz w:val="22"/>
                <w:u w:val="single"/>
              </w:rPr>
              <w:fldChar w:fldCharType="end"/>
            </w:r>
          </w:p>
        </w:tc>
      </w:tr>
      <w:tr w14:paraId="3B895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0629B395">
            <w:pPr>
              <w:spacing w:before="0" w:after="0"/>
              <w:ind w:left="0"/>
              <w:jc w:val="left"/>
            </w:pPr>
            <w:r>
              <w:rPr>
                <w:rFonts w:ascii="Times New Roman" w:hAnsi="Times New Roman"/>
                <w:b w:val="0"/>
                <w:i w:val="0"/>
                <w:color w:val="000000"/>
                <w:sz w:val="24"/>
              </w:rPr>
              <w:t>57</w:t>
            </w:r>
          </w:p>
        </w:tc>
        <w:tc>
          <w:tcPr>
            <w:tcW w:w="4475" w:type="dxa"/>
            <w:tcMar>
              <w:top w:w="50" w:type="dxa"/>
              <w:left w:w="100" w:type="dxa"/>
            </w:tcMar>
            <w:vAlign w:val="center"/>
          </w:tcPr>
          <w:p w14:paraId="0F95287A">
            <w:pPr>
              <w:spacing w:before="0" w:after="0"/>
              <w:ind w:left="135"/>
              <w:jc w:val="left"/>
            </w:pPr>
            <w:r>
              <w:rPr>
                <w:rFonts w:ascii="Times New Roman" w:hAnsi="Times New Roman"/>
                <w:b w:val="0"/>
                <w:i w:val="0"/>
                <w:color w:val="000000"/>
                <w:sz w:val="24"/>
              </w:rPr>
              <w:t>Объём пирамиды</w:t>
            </w:r>
          </w:p>
        </w:tc>
        <w:tc>
          <w:tcPr>
            <w:tcW w:w="1028" w:type="dxa"/>
            <w:tcMar>
              <w:top w:w="50" w:type="dxa"/>
              <w:left w:w="100" w:type="dxa"/>
            </w:tcMar>
            <w:vAlign w:val="center"/>
          </w:tcPr>
          <w:p w14:paraId="696B7561">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F47240A">
            <w:pPr>
              <w:spacing w:before="0" w:after="0" w:line="276" w:lineRule="auto"/>
              <w:ind w:left="135"/>
              <w:jc w:val="center"/>
            </w:pPr>
          </w:p>
        </w:tc>
        <w:tc>
          <w:tcPr>
            <w:tcW w:w="1211" w:type="dxa"/>
            <w:tcMar>
              <w:top w:w="50" w:type="dxa"/>
              <w:left w:w="100" w:type="dxa"/>
            </w:tcMar>
            <w:vAlign w:val="center"/>
          </w:tcPr>
          <w:p w14:paraId="0F1C9862">
            <w:pPr>
              <w:spacing w:before="0" w:after="0" w:line="276" w:lineRule="auto"/>
              <w:ind w:left="135"/>
              <w:jc w:val="center"/>
            </w:pPr>
          </w:p>
        </w:tc>
        <w:tc>
          <w:tcPr>
            <w:tcW w:w="1297" w:type="dxa"/>
            <w:shd w:val="clear" w:color="auto" w:fill="auto"/>
            <w:tcMar>
              <w:top w:w="50" w:type="dxa"/>
              <w:left w:w="100" w:type="dxa"/>
            </w:tcMar>
            <w:vAlign w:val="center"/>
          </w:tcPr>
          <w:p w14:paraId="53CE6ED4">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15.04</w:t>
            </w:r>
          </w:p>
        </w:tc>
        <w:tc>
          <w:tcPr>
            <w:tcW w:w="2884" w:type="dxa"/>
            <w:tcMar>
              <w:top w:w="50" w:type="dxa"/>
              <w:left w:w="100" w:type="dxa"/>
            </w:tcMar>
            <w:vAlign w:val="center"/>
          </w:tcPr>
          <w:p w14:paraId="2AE785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"https://m.edsoo.ru/235171b3" \h </w:instrText>
            </w:r>
            <w:r>
              <w:fldChar w:fldCharType="separate"/>
            </w:r>
            <w:r>
              <w:rPr>
                <w:rFonts w:ascii="Times New Roman" w:hAnsi="Times New Roman"/>
                <w:b w:val="0"/>
                <w:i w:val="0"/>
                <w:color w:val="0000FF"/>
                <w:sz w:val="22"/>
                <w:u w:val="single"/>
              </w:rPr>
              <w:t>https://m.edsoo.ru/235171b3</w:t>
            </w:r>
            <w:r>
              <w:rPr>
                <w:rFonts w:ascii="Times New Roman" w:hAnsi="Times New Roman"/>
                <w:b w:val="0"/>
                <w:i w:val="0"/>
                <w:color w:val="0000FF"/>
                <w:sz w:val="22"/>
                <w:u w:val="single"/>
              </w:rPr>
              <w:fldChar w:fldCharType="end"/>
            </w:r>
          </w:p>
        </w:tc>
      </w:tr>
      <w:tr w14:paraId="608BF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119C386">
            <w:pPr>
              <w:spacing w:before="0" w:after="0"/>
              <w:ind w:left="0"/>
              <w:jc w:val="left"/>
            </w:pPr>
            <w:r>
              <w:rPr>
                <w:rFonts w:ascii="Times New Roman" w:hAnsi="Times New Roman"/>
                <w:b w:val="0"/>
                <w:i w:val="0"/>
                <w:color w:val="000000"/>
                <w:sz w:val="24"/>
              </w:rPr>
              <w:t>58</w:t>
            </w:r>
          </w:p>
        </w:tc>
        <w:tc>
          <w:tcPr>
            <w:tcW w:w="4475" w:type="dxa"/>
            <w:tcMar>
              <w:top w:w="50" w:type="dxa"/>
              <w:left w:w="100" w:type="dxa"/>
            </w:tcMar>
            <w:vAlign w:val="center"/>
          </w:tcPr>
          <w:p w14:paraId="49F378AB">
            <w:pPr>
              <w:spacing w:before="0" w:after="0"/>
              <w:ind w:left="135"/>
              <w:jc w:val="left"/>
            </w:pPr>
            <w:r>
              <w:rPr>
                <w:rFonts w:ascii="Times New Roman" w:hAnsi="Times New Roman"/>
                <w:b w:val="0"/>
                <w:i w:val="0"/>
                <w:color w:val="000000"/>
                <w:sz w:val="24"/>
              </w:rPr>
              <w:t>Объём пирамиды</w:t>
            </w:r>
          </w:p>
        </w:tc>
        <w:tc>
          <w:tcPr>
            <w:tcW w:w="1028" w:type="dxa"/>
            <w:tcMar>
              <w:top w:w="50" w:type="dxa"/>
              <w:left w:w="100" w:type="dxa"/>
            </w:tcMar>
            <w:vAlign w:val="center"/>
          </w:tcPr>
          <w:p w14:paraId="464FA136">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C99384D">
            <w:pPr>
              <w:spacing w:before="0" w:after="0" w:line="276" w:lineRule="auto"/>
              <w:ind w:left="135"/>
              <w:jc w:val="center"/>
            </w:pPr>
          </w:p>
        </w:tc>
        <w:tc>
          <w:tcPr>
            <w:tcW w:w="1211" w:type="dxa"/>
            <w:tcMar>
              <w:top w:w="50" w:type="dxa"/>
              <w:left w:w="100" w:type="dxa"/>
            </w:tcMar>
            <w:vAlign w:val="center"/>
          </w:tcPr>
          <w:p w14:paraId="7A6AA890">
            <w:pPr>
              <w:spacing w:before="0" w:after="0" w:line="276" w:lineRule="auto"/>
              <w:ind w:left="135"/>
              <w:jc w:val="center"/>
            </w:pPr>
          </w:p>
        </w:tc>
        <w:tc>
          <w:tcPr>
            <w:tcW w:w="1297" w:type="dxa"/>
            <w:shd w:val="clear" w:color="auto" w:fill="auto"/>
            <w:tcMar>
              <w:top w:w="50" w:type="dxa"/>
              <w:left w:w="100" w:type="dxa"/>
            </w:tcMar>
            <w:vAlign w:val="center"/>
          </w:tcPr>
          <w:p w14:paraId="30AE5A99">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17.04</w:t>
            </w:r>
          </w:p>
        </w:tc>
        <w:tc>
          <w:tcPr>
            <w:tcW w:w="2884" w:type="dxa"/>
            <w:tcMar>
              <w:top w:w="50" w:type="dxa"/>
              <w:left w:w="100" w:type="dxa"/>
            </w:tcMar>
            <w:vAlign w:val="center"/>
          </w:tcPr>
          <w:p w14:paraId="505438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"https://m.edsoo.ru/f47dfefd" \h </w:instrText>
            </w:r>
            <w:r>
              <w:fldChar w:fldCharType="separate"/>
            </w:r>
            <w:r>
              <w:rPr>
                <w:rFonts w:ascii="Times New Roman" w:hAnsi="Times New Roman"/>
                <w:b w:val="0"/>
                <w:i w:val="0"/>
                <w:color w:val="0000FF"/>
                <w:sz w:val="22"/>
                <w:u w:val="single"/>
              </w:rPr>
              <w:t>https://m.edsoo.ru/f47dfefd</w:t>
            </w:r>
            <w:r>
              <w:rPr>
                <w:rFonts w:ascii="Times New Roman" w:hAnsi="Times New Roman"/>
                <w:b w:val="0"/>
                <w:i w:val="0"/>
                <w:color w:val="0000FF"/>
                <w:sz w:val="22"/>
                <w:u w:val="single"/>
              </w:rPr>
              <w:fldChar w:fldCharType="end"/>
            </w:r>
          </w:p>
        </w:tc>
      </w:tr>
      <w:tr w14:paraId="177F7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54C4F575">
            <w:pPr>
              <w:spacing w:before="0" w:after="0"/>
              <w:ind w:left="0"/>
              <w:jc w:val="left"/>
            </w:pPr>
            <w:r>
              <w:rPr>
                <w:rFonts w:ascii="Times New Roman" w:hAnsi="Times New Roman"/>
                <w:b w:val="0"/>
                <w:i w:val="0"/>
                <w:color w:val="000000"/>
                <w:sz w:val="24"/>
              </w:rPr>
              <w:t>59</w:t>
            </w:r>
          </w:p>
        </w:tc>
        <w:tc>
          <w:tcPr>
            <w:tcW w:w="4475" w:type="dxa"/>
            <w:tcMar>
              <w:top w:w="50" w:type="dxa"/>
              <w:left w:w="100" w:type="dxa"/>
            </w:tcMar>
            <w:vAlign w:val="center"/>
          </w:tcPr>
          <w:p w14:paraId="210E470B">
            <w:pPr>
              <w:spacing w:before="0" w:after="0"/>
              <w:ind w:left="135"/>
              <w:jc w:val="left"/>
            </w:pPr>
            <w:r>
              <w:rPr>
                <w:rFonts w:ascii="Times New Roman" w:hAnsi="Times New Roman"/>
                <w:b w:val="0"/>
                <w:i w:val="0"/>
                <w:color w:val="000000"/>
                <w:sz w:val="24"/>
              </w:rPr>
              <w:t>Объём пирамиды</w:t>
            </w:r>
          </w:p>
        </w:tc>
        <w:tc>
          <w:tcPr>
            <w:tcW w:w="1028" w:type="dxa"/>
            <w:tcMar>
              <w:top w:w="50" w:type="dxa"/>
              <w:left w:w="100" w:type="dxa"/>
            </w:tcMar>
            <w:vAlign w:val="center"/>
          </w:tcPr>
          <w:p w14:paraId="4AD5369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90FF198">
            <w:pPr>
              <w:spacing w:before="0" w:after="0" w:line="276" w:lineRule="auto"/>
              <w:ind w:left="135"/>
              <w:jc w:val="center"/>
            </w:pPr>
          </w:p>
        </w:tc>
        <w:tc>
          <w:tcPr>
            <w:tcW w:w="1211" w:type="dxa"/>
            <w:tcMar>
              <w:top w:w="50" w:type="dxa"/>
              <w:left w:w="100" w:type="dxa"/>
            </w:tcMar>
            <w:vAlign w:val="center"/>
          </w:tcPr>
          <w:p w14:paraId="45726E6A">
            <w:pPr>
              <w:spacing w:before="0" w:after="0" w:line="276" w:lineRule="auto"/>
              <w:ind w:left="135"/>
              <w:jc w:val="center"/>
            </w:pPr>
          </w:p>
        </w:tc>
        <w:tc>
          <w:tcPr>
            <w:tcW w:w="1297" w:type="dxa"/>
            <w:shd w:val="clear" w:color="auto" w:fill="auto"/>
            <w:tcMar>
              <w:top w:w="50" w:type="dxa"/>
              <w:left w:w="100" w:type="dxa"/>
            </w:tcMar>
            <w:vAlign w:val="center"/>
          </w:tcPr>
          <w:p w14:paraId="145184E3">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22.04</w:t>
            </w:r>
          </w:p>
        </w:tc>
        <w:tc>
          <w:tcPr>
            <w:tcW w:w="2884" w:type="dxa"/>
            <w:tcMar>
              <w:top w:w="50" w:type="dxa"/>
              <w:left w:w="100" w:type="dxa"/>
            </w:tcMar>
            <w:vAlign w:val="center"/>
          </w:tcPr>
          <w:p w14:paraId="1957B0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"https://m.edsoo.ru/79c10312" \h </w:instrText>
            </w:r>
            <w:r>
              <w:fldChar w:fldCharType="separate"/>
            </w:r>
            <w:r>
              <w:rPr>
                <w:rFonts w:ascii="Times New Roman" w:hAnsi="Times New Roman"/>
                <w:b w:val="0"/>
                <w:i w:val="0"/>
                <w:color w:val="0000FF"/>
                <w:sz w:val="22"/>
                <w:u w:val="single"/>
              </w:rPr>
              <w:t>https://m.edsoo.ru/79c10312</w:t>
            </w:r>
            <w:r>
              <w:rPr>
                <w:rFonts w:ascii="Times New Roman" w:hAnsi="Times New Roman"/>
                <w:b w:val="0"/>
                <w:i w:val="0"/>
                <w:color w:val="0000FF"/>
                <w:sz w:val="22"/>
                <w:u w:val="single"/>
              </w:rPr>
              <w:fldChar w:fldCharType="end"/>
            </w:r>
          </w:p>
        </w:tc>
      </w:tr>
      <w:tr w14:paraId="33127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F98AC15">
            <w:pPr>
              <w:spacing w:before="0" w:after="0"/>
              <w:ind w:left="0"/>
              <w:jc w:val="left"/>
            </w:pPr>
            <w:r>
              <w:rPr>
                <w:rFonts w:ascii="Times New Roman" w:hAnsi="Times New Roman"/>
                <w:b w:val="0"/>
                <w:i w:val="0"/>
                <w:color w:val="000000"/>
                <w:sz w:val="24"/>
              </w:rPr>
              <w:t>60</w:t>
            </w:r>
          </w:p>
        </w:tc>
        <w:tc>
          <w:tcPr>
            <w:tcW w:w="4475" w:type="dxa"/>
            <w:tcMar>
              <w:top w:w="50" w:type="dxa"/>
              <w:left w:w="100" w:type="dxa"/>
            </w:tcMar>
            <w:vAlign w:val="center"/>
          </w:tcPr>
          <w:p w14:paraId="7E2DE980">
            <w:pPr>
              <w:spacing w:before="0" w:after="0"/>
              <w:ind w:left="135"/>
              <w:jc w:val="left"/>
            </w:pPr>
            <w:r>
              <w:rPr>
                <w:rFonts w:ascii="Times New Roman" w:hAnsi="Times New Roman"/>
                <w:b w:val="0"/>
                <w:i w:val="0"/>
                <w:color w:val="000000"/>
                <w:sz w:val="24"/>
              </w:rPr>
              <w:t>Объём пирамиды</w:t>
            </w:r>
          </w:p>
        </w:tc>
        <w:tc>
          <w:tcPr>
            <w:tcW w:w="1028" w:type="dxa"/>
            <w:tcMar>
              <w:top w:w="50" w:type="dxa"/>
              <w:left w:w="100" w:type="dxa"/>
            </w:tcMar>
            <w:vAlign w:val="center"/>
          </w:tcPr>
          <w:p w14:paraId="531DA3EA">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2FFE060B">
            <w:pPr>
              <w:spacing w:before="0" w:after="0" w:line="276" w:lineRule="auto"/>
              <w:ind w:left="135"/>
              <w:jc w:val="center"/>
            </w:pPr>
          </w:p>
        </w:tc>
        <w:tc>
          <w:tcPr>
            <w:tcW w:w="1211" w:type="dxa"/>
            <w:tcMar>
              <w:top w:w="50" w:type="dxa"/>
              <w:left w:w="100" w:type="dxa"/>
            </w:tcMar>
            <w:vAlign w:val="center"/>
          </w:tcPr>
          <w:p w14:paraId="2988E8CC">
            <w:pPr>
              <w:spacing w:before="0" w:after="0" w:line="276" w:lineRule="auto"/>
              <w:ind w:left="135"/>
              <w:jc w:val="center"/>
            </w:pPr>
          </w:p>
        </w:tc>
        <w:tc>
          <w:tcPr>
            <w:tcW w:w="1297" w:type="dxa"/>
            <w:shd w:val="clear" w:color="auto" w:fill="auto"/>
            <w:tcMar>
              <w:top w:w="50" w:type="dxa"/>
              <w:left w:w="100" w:type="dxa"/>
            </w:tcMar>
            <w:vAlign w:val="center"/>
          </w:tcPr>
          <w:p w14:paraId="3DEA521F">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24.04</w:t>
            </w:r>
          </w:p>
        </w:tc>
        <w:tc>
          <w:tcPr>
            <w:tcW w:w="2884" w:type="dxa"/>
            <w:tcMar>
              <w:top w:w="50" w:type="dxa"/>
              <w:left w:w="100" w:type="dxa"/>
            </w:tcMar>
            <w:vAlign w:val="center"/>
          </w:tcPr>
          <w:p w14:paraId="287A3B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"https://m.edsoo.ru/2faadc3f" \h </w:instrText>
            </w:r>
            <w:r>
              <w:fldChar w:fldCharType="separate"/>
            </w:r>
            <w:r>
              <w:rPr>
                <w:rFonts w:ascii="Times New Roman" w:hAnsi="Times New Roman"/>
                <w:b w:val="0"/>
                <w:i w:val="0"/>
                <w:color w:val="0000FF"/>
                <w:sz w:val="22"/>
                <w:u w:val="single"/>
              </w:rPr>
              <w:t>https://m.edsoo.ru/2faadc3f</w:t>
            </w:r>
            <w:r>
              <w:rPr>
                <w:rFonts w:ascii="Times New Roman" w:hAnsi="Times New Roman"/>
                <w:b w:val="0"/>
                <w:i w:val="0"/>
                <w:color w:val="0000FF"/>
                <w:sz w:val="22"/>
                <w:u w:val="single"/>
              </w:rPr>
              <w:fldChar w:fldCharType="end"/>
            </w:r>
          </w:p>
        </w:tc>
      </w:tr>
      <w:tr w14:paraId="0688A8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F3F793D">
            <w:pPr>
              <w:spacing w:before="0" w:after="0"/>
              <w:ind w:left="0"/>
              <w:jc w:val="left"/>
            </w:pPr>
            <w:r>
              <w:rPr>
                <w:rFonts w:ascii="Times New Roman" w:hAnsi="Times New Roman"/>
                <w:b w:val="0"/>
                <w:i w:val="0"/>
                <w:color w:val="000000"/>
                <w:sz w:val="24"/>
              </w:rPr>
              <w:t>61</w:t>
            </w:r>
          </w:p>
        </w:tc>
        <w:tc>
          <w:tcPr>
            <w:tcW w:w="4475" w:type="dxa"/>
            <w:tcMar>
              <w:top w:w="50" w:type="dxa"/>
              <w:left w:w="100" w:type="dxa"/>
            </w:tcMar>
            <w:vAlign w:val="center"/>
          </w:tcPr>
          <w:p w14:paraId="231AF5B7">
            <w:pPr>
              <w:spacing w:before="0" w:after="0"/>
              <w:ind w:left="135"/>
              <w:jc w:val="left"/>
            </w:pPr>
            <w:r>
              <w:rPr>
                <w:rFonts w:ascii="Times New Roman" w:hAnsi="Times New Roman"/>
                <w:b w:val="0"/>
                <w:i w:val="0"/>
                <w:color w:val="000000"/>
                <w:sz w:val="24"/>
              </w:rPr>
              <w:t>Объём призмы</w:t>
            </w:r>
          </w:p>
        </w:tc>
        <w:tc>
          <w:tcPr>
            <w:tcW w:w="1028" w:type="dxa"/>
            <w:tcMar>
              <w:top w:w="50" w:type="dxa"/>
              <w:left w:w="100" w:type="dxa"/>
            </w:tcMar>
            <w:vAlign w:val="center"/>
          </w:tcPr>
          <w:p w14:paraId="127E0BB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175FA78">
            <w:pPr>
              <w:spacing w:before="0" w:after="0" w:line="276" w:lineRule="auto"/>
              <w:ind w:left="135"/>
              <w:jc w:val="center"/>
            </w:pPr>
          </w:p>
        </w:tc>
        <w:tc>
          <w:tcPr>
            <w:tcW w:w="1211" w:type="dxa"/>
            <w:tcMar>
              <w:top w:w="50" w:type="dxa"/>
              <w:left w:w="100" w:type="dxa"/>
            </w:tcMar>
            <w:vAlign w:val="center"/>
          </w:tcPr>
          <w:p w14:paraId="3BCDBA20">
            <w:pPr>
              <w:spacing w:before="0" w:after="0" w:line="276" w:lineRule="auto"/>
              <w:ind w:left="135"/>
              <w:jc w:val="center"/>
            </w:pPr>
          </w:p>
        </w:tc>
        <w:tc>
          <w:tcPr>
            <w:tcW w:w="1297" w:type="dxa"/>
            <w:shd w:val="clear" w:color="auto" w:fill="auto"/>
            <w:tcMar>
              <w:top w:w="50" w:type="dxa"/>
              <w:left w:w="100" w:type="dxa"/>
            </w:tcMar>
            <w:vAlign w:val="center"/>
          </w:tcPr>
          <w:p w14:paraId="69F78EE3">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29.04</w:t>
            </w:r>
          </w:p>
        </w:tc>
        <w:tc>
          <w:tcPr>
            <w:tcW w:w="2884" w:type="dxa"/>
            <w:tcMar>
              <w:top w:w="50" w:type="dxa"/>
              <w:left w:w="100" w:type="dxa"/>
            </w:tcMar>
            <w:vAlign w:val="center"/>
          </w:tcPr>
          <w:p w14:paraId="3834DC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"https://m.edsoo.ru/79853608" \h </w:instrText>
            </w:r>
            <w:r>
              <w:fldChar w:fldCharType="separate"/>
            </w:r>
            <w:r>
              <w:rPr>
                <w:rFonts w:ascii="Times New Roman" w:hAnsi="Times New Roman"/>
                <w:b w:val="0"/>
                <w:i w:val="0"/>
                <w:color w:val="0000FF"/>
                <w:sz w:val="22"/>
                <w:u w:val="single"/>
              </w:rPr>
              <w:t>https://m.edsoo.ru/79853608</w:t>
            </w:r>
            <w:r>
              <w:rPr>
                <w:rFonts w:ascii="Times New Roman" w:hAnsi="Times New Roman"/>
                <w:b w:val="0"/>
                <w:i w:val="0"/>
                <w:color w:val="0000FF"/>
                <w:sz w:val="22"/>
                <w:u w:val="single"/>
              </w:rPr>
              <w:fldChar w:fldCharType="end"/>
            </w:r>
          </w:p>
        </w:tc>
      </w:tr>
      <w:tr w14:paraId="2FD6C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762ACB53">
            <w:pPr>
              <w:spacing w:before="0" w:after="0"/>
              <w:ind w:left="0"/>
              <w:jc w:val="left"/>
            </w:pPr>
            <w:r>
              <w:rPr>
                <w:rFonts w:ascii="Times New Roman" w:hAnsi="Times New Roman"/>
                <w:b w:val="0"/>
                <w:i w:val="0"/>
                <w:color w:val="000000"/>
                <w:sz w:val="24"/>
              </w:rPr>
              <w:t>62</w:t>
            </w:r>
          </w:p>
        </w:tc>
        <w:tc>
          <w:tcPr>
            <w:tcW w:w="4475" w:type="dxa"/>
            <w:tcMar>
              <w:top w:w="50" w:type="dxa"/>
              <w:left w:w="100" w:type="dxa"/>
            </w:tcMar>
            <w:vAlign w:val="center"/>
          </w:tcPr>
          <w:p w14:paraId="0DE654CD">
            <w:pPr>
              <w:spacing w:before="0" w:after="0"/>
              <w:ind w:left="135"/>
              <w:jc w:val="left"/>
            </w:pPr>
            <w:r>
              <w:rPr>
                <w:rFonts w:ascii="Times New Roman" w:hAnsi="Times New Roman"/>
                <w:b w:val="0"/>
                <w:i w:val="0"/>
                <w:color w:val="000000"/>
                <w:sz w:val="24"/>
              </w:rPr>
              <w:t>Объём призмы</w:t>
            </w:r>
          </w:p>
        </w:tc>
        <w:tc>
          <w:tcPr>
            <w:tcW w:w="1028" w:type="dxa"/>
            <w:tcMar>
              <w:top w:w="50" w:type="dxa"/>
              <w:left w:w="100" w:type="dxa"/>
            </w:tcMar>
            <w:vAlign w:val="center"/>
          </w:tcPr>
          <w:p w14:paraId="551D80EA">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9966624">
            <w:pPr>
              <w:spacing w:before="0" w:after="0" w:line="276" w:lineRule="auto"/>
              <w:ind w:left="135"/>
              <w:jc w:val="center"/>
            </w:pPr>
          </w:p>
        </w:tc>
        <w:tc>
          <w:tcPr>
            <w:tcW w:w="1211" w:type="dxa"/>
            <w:tcMar>
              <w:top w:w="50" w:type="dxa"/>
              <w:left w:w="100" w:type="dxa"/>
            </w:tcMar>
            <w:vAlign w:val="center"/>
          </w:tcPr>
          <w:p w14:paraId="45F15AF2">
            <w:pPr>
              <w:spacing w:before="0" w:after="0" w:line="276" w:lineRule="auto"/>
              <w:ind w:left="135"/>
              <w:jc w:val="center"/>
            </w:pPr>
          </w:p>
        </w:tc>
        <w:tc>
          <w:tcPr>
            <w:tcW w:w="1297" w:type="dxa"/>
            <w:shd w:val="clear" w:color="auto" w:fill="auto"/>
            <w:tcMar>
              <w:top w:w="50" w:type="dxa"/>
              <w:left w:w="100" w:type="dxa"/>
            </w:tcMar>
            <w:vAlign w:val="center"/>
          </w:tcPr>
          <w:p w14:paraId="4E8BA892">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6.05</w:t>
            </w:r>
          </w:p>
        </w:tc>
        <w:tc>
          <w:tcPr>
            <w:tcW w:w="2884" w:type="dxa"/>
            <w:tcMar>
              <w:top w:w="50" w:type="dxa"/>
              <w:left w:w="100" w:type="dxa"/>
            </w:tcMar>
            <w:vAlign w:val="center"/>
          </w:tcPr>
          <w:p w14:paraId="37D286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"https://m.edsoo.ru/1e053890" \h </w:instrText>
            </w:r>
            <w:r>
              <w:fldChar w:fldCharType="separate"/>
            </w:r>
            <w:r>
              <w:rPr>
                <w:rFonts w:ascii="Times New Roman" w:hAnsi="Times New Roman"/>
                <w:b w:val="0"/>
                <w:i w:val="0"/>
                <w:color w:val="0000FF"/>
                <w:sz w:val="22"/>
                <w:u w:val="single"/>
              </w:rPr>
              <w:t>https://m.edsoo.ru/1e053890</w:t>
            </w:r>
            <w:r>
              <w:rPr>
                <w:rFonts w:ascii="Times New Roman" w:hAnsi="Times New Roman"/>
                <w:b w:val="0"/>
                <w:i w:val="0"/>
                <w:color w:val="0000FF"/>
                <w:sz w:val="22"/>
                <w:u w:val="single"/>
              </w:rPr>
              <w:fldChar w:fldCharType="end"/>
            </w:r>
          </w:p>
        </w:tc>
      </w:tr>
      <w:tr w14:paraId="2856C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1F0215D">
            <w:pPr>
              <w:spacing w:before="0" w:after="0"/>
              <w:ind w:left="0"/>
              <w:jc w:val="left"/>
            </w:pPr>
            <w:r>
              <w:rPr>
                <w:rFonts w:ascii="Times New Roman" w:hAnsi="Times New Roman"/>
                <w:b w:val="0"/>
                <w:i w:val="0"/>
                <w:color w:val="000000"/>
                <w:sz w:val="24"/>
              </w:rPr>
              <w:t>63</w:t>
            </w:r>
          </w:p>
        </w:tc>
        <w:tc>
          <w:tcPr>
            <w:tcW w:w="4475" w:type="dxa"/>
            <w:tcMar>
              <w:top w:w="50" w:type="dxa"/>
              <w:left w:w="100" w:type="dxa"/>
            </w:tcMar>
            <w:vAlign w:val="center"/>
          </w:tcPr>
          <w:p w14:paraId="4BD1BC37">
            <w:pPr>
              <w:spacing w:before="0" w:after="0"/>
              <w:ind w:left="135"/>
              <w:jc w:val="left"/>
            </w:pPr>
            <w:r>
              <w:rPr>
                <w:rFonts w:ascii="Times New Roman" w:hAnsi="Times New Roman"/>
                <w:b w:val="0"/>
                <w:i w:val="0"/>
                <w:color w:val="000000"/>
                <w:sz w:val="24"/>
              </w:rPr>
              <w:t>Объём призмы</w:t>
            </w:r>
          </w:p>
        </w:tc>
        <w:tc>
          <w:tcPr>
            <w:tcW w:w="1028" w:type="dxa"/>
            <w:tcMar>
              <w:top w:w="50" w:type="dxa"/>
              <w:left w:w="100" w:type="dxa"/>
            </w:tcMar>
            <w:vAlign w:val="center"/>
          </w:tcPr>
          <w:p w14:paraId="01C964D8">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5596B6EF">
            <w:pPr>
              <w:spacing w:before="0" w:after="0" w:line="276" w:lineRule="auto"/>
              <w:ind w:left="135"/>
              <w:jc w:val="center"/>
            </w:pPr>
          </w:p>
        </w:tc>
        <w:tc>
          <w:tcPr>
            <w:tcW w:w="1211" w:type="dxa"/>
            <w:tcMar>
              <w:top w:w="50" w:type="dxa"/>
              <w:left w:w="100" w:type="dxa"/>
            </w:tcMar>
            <w:vAlign w:val="center"/>
          </w:tcPr>
          <w:p w14:paraId="5998A00C">
            <w:pPr>
              <w:spacing w:before="0" w:after="0" w:line="276" w:lineRule="auto"/>
              <w:ind w:left="135"/>
              <w:jc w:val="center"/>
            </w:pPr>
          </w:p>
        </w:tc>
        <w:tc>
          <w:tcPr>
            <w:tcW w:w="1297" w:type="dxa"/>
            <w:shd w:val="clear" w:color="auto" w:fill="auto"/>
            <w:tcMar>
              <w:top w:w="50" w:type="dxa"/>
              <w:left w:w="100" w:type="dxa"/>
            </w:tcMar>
            <w:vAlign w:val="center"/>
          </w:tcPr>
          <w:p w14:paraId="4996E41E">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8.05</w:t>
            </w:r>
          </w:p>
        </w:tc>
        <w:tc>
          <w:tcPr>
            <w:tcW w:w="2884" w:type="dxa"/>
            <w:tcMar>
              <w:top w:w="50" w:type="dxa"/>
              <w:left w:w="100" w:type="dxa"/>
            </w:tcMar>
            <w:vAlign w:val="center"/>
          </w:tcPr>
          <w:p w14:paraId="27BF79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"https://m.edsoo.ru/482d3f51" \h </w:instrText>
            </w:r>
            <w:r>
              <w:fldChar w:fldCharType="separate"/>
            </w:r>
            <w:r>
              <w:rPr>
                <w:rFonts w:ascii="Times New Roman" w:hAnsi="Times New Roman"/>
                <w:b w:val="0"/>
                <w:i w:val="0"/>
                <w:color w:val="0000FF"/>
                <w:sz w:val="22"/>
                <w:u w:val="single"/>
              </w:rPr>
              <w:t>https://m.edsoo.ru/482d3f51</w:t>
            </w:r>
            <w:r>
              <w:rPr>
                <w:rFonts w:ascii="Times New Roman" w:hAnsi="Times New Roman"/>
                <w:b w:val="0"/>
                <w:i w:val="0"/>
                <w:color w:val="0000FF"/>
                <w:sz w:val="22"/>
                <w:u w:val="single"/>
              </w:rPr>
              <w:fldChar w:fldCharType="end"/>
            </w:r>
          </w:p>
        </w:tc>
      </w:tr>
      <w:tr w14:paraId="7D6DA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26D3F0B2">
            <w:pPr>
              <w:spacing w:before="0" w:after="0"/>
              <w:ind w:left="0"/>
              <w:jc w:val="left"/>
            </w:pPr>
            <w:r>
              <w:rPr>
                <w:rFonts w:ascii="Times New Roman" w:hAnsi="Times New Roman"/>
                <w:b w:val="0"/>
                <w:i w:val="0"/>
                <w:color w:val="000000"/>
                <w:sz w:val="24"/>
              </w:rPr>
              <w:t>64</w:t>
            </w:r>
          </w:p>
        </w:tc>
        <w:tc>
          <w:tcPr>
            <w:tcW w:w="4475" w:type="dxa"/>
            <w:tcMar>
              <w:top w:w="50" w:type="dxa"/>
              <w:left w:w="100" w:type="dxa"/>
            </w:tcMar>
            <w:vAlign w:val="center"/>
          </w:tcPr>
          <w:p w14:paraId="1C5BBBDB">
            <w:pPr>
              <w:spacing w:before="0" w:after="0"/>
              <w:ind w:left="135"/>
              <w:jc w:val="left"/>
            </w:pPr>
            <w:r>
              <w:rPr>
                <w:rFonts w:ascii="Times New Roman" w:hAnsi="Times New Roman"/>
                <w:b w:val="0"/>
                <w:i w:val="0"/>
                <w:color w:val="000000"/>
                <w:sz w:val="24"/>
              </w:rPr>
              <w:t>Контрольная работа по теме "Объёмы многогранников"</w:t>
            </w:r>
          </w:p>
        </w:tc>
        <w:tc>
          <w:tcPr>
            <w:tcW w:w="1028" w:type="dxa"/>
            <w:tcMar>
              <w:top w:w="50" w:type="dxa"/>
              <w:left w:w="100" w:type="dxa"/>
            </w:tcMar>
            <w:vAlign w:val="center"/>
          </w:tcPr>
          <w:p w14:paraId="3048E2D6">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48AD38E7">
            <w:pPr>
              <w:spacing w:before="0" w:after="0" w:line="276" w:lineRule="auto"/>
              <w:ind w:left="135"/>
              <w:jc w:val="center"/>
            </w:pPr>
            <w:r>
              <w:rPr>
                <w:rFonts w:ascii="Times New Roman" w:hAnsi="Times New Roman"/>
                <w:b w:val="0"/>
                <w:i w:val="0"/>
                <w:color w:val="000000"/>
                <w:sz w:val="24"/>
              </w:rPr>
              <w:t xml:space="preserve"> 1 </w:t>
            </w:r>
          </w:p>
        </w:tc>
        <w:tc>
          <w:tcPr>
            <w:tcW w:w="1211" w:type="dxa"/>
            <w:tcMar>
              <w:top w:w="50" w:type="dxa"/>
              <w:left w:w="100" w:type="dxa"/>
            </w:tcMar>
            <w:vAlign w:val="center"/>
          </w:tcPr>
          <w:p w14:paraId="1C7C68F9">
            <w:pPr>
              <w:spacing w:before="0" w:after="0" w:line="276" w:lineRule="auto"/>
              <w:ind w:left="135"/>
              <w:jc w:val="center"/>
            </w:pPr>
          </w:p>
        </w:tc>
        <w:tc>
          <w:tcPr>
            <w:tcW w:w="1297" w:type="dxa"/>
            <w:shd w:val="clear" w:color="auto" w:fill="auto"/>
            <w:tcMar>
              <w:top w:w="50" w:type="dxa"/>
              <w:left w:w="100" w:type="dxa"/>
            </w:tcMar>
            <w:vAlign w:val="center"/>
          </w:tcPr>
          <w:p w14:paraId="23D8D5E0">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13.05</w:t>
            </w:r>
          </w:p>
        </w:tc>
        <w:tc>
          <w:tcPr>
            <w:tcW w:w="2884" w:type="dxa"/>
            <w:tcMar>
              <w:top w:w="50" w:type="dxa"/>
              <w:left w:w="100" w:type="dxa"/>
            </w:tcMar>
            <w:vAlign w:val="center"/>
          </w:tcPr>
          <w:p w14:paraId="3867F1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"https://m.edsoo.ru/28a6573c" \h </w:instrText>
            </w:r>
            <w:r>
              <w:fldChar w:fldCharType="separate"/>
            </w:r>
            <w:r>
              <w:rPr>
                <w:rFonts w:ascii="Times New Roman" w:hAnsi="Times New Roman"/>
                <w:b w:val="0"/>
                <w:i w:val="0"/>
                <w:color w:val="0000FF"/>
                <w:sz w:val="22"/>
                <w:u w:val="single"/>
              </w:rPr>
              <w:t>https://m.edsoo.ru/28a6573c</w:t>
            </w:r>
            <w:r>
              <w:rPr>
                <w:rFonts w:ascii="Times New Roman" w:hAnsi="Times New Roman"/>
                <w:b w:val="0"/>
                <w:i w:val="0"/>
                <w:color w:val="0000FF"/>
                <w:sz w:val="22"/>
                <w:u w:val="single"/>
              </w:rPr>
              <w:fldChar w:fldCharType="end"/>
            </w:r>
          </w:p>
        </w:tc>
      </w:tr>
      <w:tr w14:paraId="58A0C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33858245">
            <w:pPr>
              <w:spacing w:before="0" w:after="0"/>
              <w:ind w:left="0"/>
              <w:jc w:val="left"/>
            </w:pPr>
            <w:r>
              <w:rPr>
                <w:rFonts w:ascii="Times New Roman" w:hAnsi="Times New Roman"/>
                <w:b w:val="0"/>
                <w:i w:val="0"/>
                <w:color w:val="000000"/>
                <w:sz w:val="24"/>
              </w:rPr>
              <w:t>65</w:t>
            </w:r>
          </w:p>
        </w:tc>
        <w:tc>
          <w:tcPr>
            <w:tcW w:w="4475" w:type="dxa"/>
            <w:tcMar>
              <w:top w:w="50" w:type="dxa"/>
              <w:left w:w="100" w:type="dxa"/>
            </w:tcMar>
            <w:vAlign w:val="center"/>
          </w:tcPr>
          <w:p w14:paraId="7D17FD85">
            <w:pPr>
              <w:spacing w:before="0" w:after="0"/>
              <w:ind w:left="135"/>
              <w:jc w:val="left"/>
            </w:pPr>
            <w:r>
              <w:rPr>
                <w:rFonts w:ascii="Times New Roman" w:hAnsi="Times New Roman"/>
                <w:b w:val="0"/>
                <w:i w:val="0"/>
                <w:color w:val="000000"/>
                <w:sz w:val="24"/>
              </w:rPr>
              <w:t>Повторение, обобщение систематизация знаний. Построение сечений в многограннике</w:t>
            </w:r>
          </w:p>
        </w:tc>
        <w:tc>
          <w:tcPr>
            <w:tcW w:w="1028" w:type="dxa"/>
            <w:tcMar>
              <w:top w:w="50" w:type="dxa"/>
              <w:left w:w="100" w:type="dxa"/>
            </w:tcMar>
            <w:vAlign w:val="center"/>
          </w:tcPr>
          <w:p w14:paraId="1AE65823">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7EAD951D">
            <w:pPr>
              <w:spacing w:before="0" w:after="0" w:line="276" w:lineRule="auto"/>
              <w:ind w:left="135"/>
              <w:jc w:val="center"/>
            </w:pPr>
          </w:p>
        </w:tc>
        <w:tc>
          <w:tcPr>
            <w:tcW w:w="1211" w:type="dxa"/>
            <w:tcMar>
              <w:top w:w="50" w:type="dxa"/>
              <w:left w:w="100" w:type="dxa"/>
            </w:tcMar>
            <w:vAlign w:val="center"/>
          </w:tcPr>
          <w:p w14:paraId="7D0C5677">
            <w:pPr>
              <w:spacing w:before="0" w:after="0" w:line="276" w:lineRule="auto"/>
              <w:ind w:left="135"/>
              <w:jc w:val="center"/>
            </w:pPr>
          </w:p>
        </w:tc>
        <w:tc>
          <w:tcPr>
            <w:tcW w:w="1297" w:type="dxa"/>
            <w:shd w:val="clear" w:color="auto" w:fill="auto"/>
            <w:tcMar>
              <w:top w:w="50" w:type="dxa"/>
              <w:left w:w="100" w:type="dxa"/>
            </w:tcMar>
            <w:vAlign w:val="center"/>
          </w:tcPr>
          <w:p w14:paraId="3C2D514D">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15.05</w:t>
            </w:r>
          </w:p>
        </w:tc>
        <w:tc>
          <w:tcPr>
            <w:tcW w:w="2884" w:type="dxa"/>
            <w:tcMar>
              <w:top w:w="50" w:type="dxa"/>
              <w:left w:w="100" w:type="dxa"/>
            </w:tcMar>
            <w:vAlign w:val="center"/>
          </w:tcPr>
          <w:p w14:paraId="1369E5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"https://m.edsoo.ru/098bedad" \h </w:instrText>
            </w:r>
            <w:r>
              <w:fldChar w:fldCharType="separate"/>
            </w:r>
            <w:r>
              <w:rPr>
                <w:rFonts w:ascii="Times New Roman" w:hAnsi="Times New Roman"/>
                <w:b w:val="0"/>
                <w:i w:val="0"/>
                <w:color w:val="0000FF"/>
                <w:sz w:val="22"/>
                <w:u w:val="single"/>
              </w:rPr>
              <w:t>https://m.edsoo.ru/098bedad</w:t>
            </w:r>
            <w:r>
              <w:rPr>
                <w:rFonts w:ascii="Times New Roman" w:hAnsi="Times New Roman"/>
                <w:b w:val="0"/>
                <w:i w:val="0"/>
                <w:color w:val="0000FF"/>
                <w:sz w:val="22"/>
                <w:u w:val="single"/>
              </w:rPr>
              <w:fldChar w:fldCharType="end"/>
            </w:r>
          </w:p>
        </w:tc>
      </w:tr>
      <w:tr w14:paraId="27C4E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15BED0E2">
            <w:pPr>
              <w:spacing w:before="0" w:after="0"/>
              <w:ind w:left="0"/>
              <w:jc w:val="left"/>
            </w:pPr>
            <w:r>
              <w:rPr>
                <w:rFonts w:ascii="Times New Roman" w:hAnsi="Times New Roman"/>
                <w:b w:val="0"/>
                <w:i w:val="0"/>
                <w:color w:val="000000"/>
                <w:sz w:val="24"/>
              </w:rPr>
              <w:t>66</w:t>
            </w:r>
          </w:p>
        </w:tc>
        <w:tc>
          <w:tcPr>
            <w:tcW w:w="4475" w:type="dxa"/>
            <w:tcMar>
              <w:top w:w="50" w:type="dxa"/>
              <w:left w:w="100" w:type="dxa"/>
            </w:tcMar>
            <w:vAlign w:val="center"/>
          </w:tcPr>
          <w:p w14:paraId="0D3D3B8D">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28" w:type="dxa"/>
            <w:tcMar>
              <w:top w:w="50" w:type="dxa"/>
              <w:left w:w="100" w:type="dxa"/>
            </w:tcMar>
            <w:vAlign w:val="center"/>
          </w:tcPr>
          <w:p w14:paraId="1F9A973F">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3EA0E069">
            <w:pPr>
              <w:spacing w:before="0" w:after="0" w:line="276" w:lineRule="auto"/>
              <w:ind w:left="135"/>
              <w:jc w:val="center"/>
            </w:pPr>
          </w:p>
        </w:tc>
        <w:tc>
          <w:tcPr>
            <w:tcW w:w="1211" w:type="dxa"/>
            <w:tcMar>
              <w:top w:w="50" w:type="dxa"/>
              <w:left w:w="100" w:type="dxa"/>
            </w:tcMar>
            <w:vAlign w:val="center"/>
          </w:tcPr>
          <w:p w14:paraId="66C3084D">
            <w:pPr>
              <w:spacing w:before="0" w:after="0" w:line="276" w:lineRule="auto"/>
              <w:ind w:left="135"/>
              <w:jc w:val="center"/>
            </w:pPr>
          </w:p>
        </w:tc>
        <w:tc>
          <w:tcPr>
            <w:tcW w:w="1297" w:type="dxa"/>
            <w:shd w:val="clear" w:color="auto" w:fill="auto"/>
            <w:tcMar>
              <w:top w:w="50" w:type="dxa"/>
              <w:left w:w="100" w:type="dxa"/>
            </w:tcMar>
            <w:vAlign w:val="center"/>
          </w:tcPr>
          <w:p w14:paraId="71C67BA2">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20.05</w:t>
            </w:r>
          </w:p>
        </w:tc>
        <w:tc>
          <w:tcPr>
            <w:tcW w:w="2884" w:type="dxa"/>
            <w:tcMar>
              <w:top w:w="50" w:type="dxa"/>
              <w:left w:w="100" w:type="dxa"/>
            </w:tcMar>
            <w:vAlign w:val="center"/>
          </w:tcPr>
          <w:p w14:paraId="3ECADF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"https://m.edsoo.ru/f7792ba9" \h </w:instrText>
            </w:r>
            <w:r>
              <w:fldChar w:fldCharType="separate"/>
            </w:r>
            <w:r>
              <w:rPr>
                <w:rFonts w:ascii="Times New Roman" w:hAnsi="Times New Roman"/>
                <w:b w:val="0"/>
                <w:i w:val="0"/>
                <w:color w:val="0000FF"/>
                <w:sz w:val="22"/>
                <w:u w:val="single"/>
              </w:rPr>
              <w:t>https://m.edsoo.ru/f7792ba9</w:t>
            </w:r>
            <w:r>
              <w:rPr>
                <w:rFonts w:ascii="Times New Roman" w:hAnsi="Times New Roman"/>
                <w:b w:val="0"/>
                <w:i w:val="0"/>
                <w:color w:val="0000FF"/>
                <w:sz w:val="22"/>
                <w:u w:val="single"/>
              </w:rPr>
              <w:fldChar w:fldCharType="end"/>
            </w:r>
          </w:p>
        </w:tc>
      </w:tr>
      <w:tr w14:paraId="34241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7" w:type="dxa"/>
            <w:tcMar>
              <w:top w:w="50" w:type="dxa"/>
              <w:left w:w="100" w:type="dxa"/>
            </w:tcMar>
            <w:vAlign w:val="center"/>
          </w:tcPr>
          <w:p w14:paraId="6FA60CF2">
            <w:pPr>
              <w:spacing w:before="0" w:after="0"/>
              <w:ind w:left="0"/>
              <w:jc w:val="left"/>
              <w:rPr>
                <w:rFonts w:hint="default"/>
                <w:lang w:val="ru-RU"/>
              </w:rPr>
            </w:pPr>
            <w:r>
              <w:rPr>
                <w:rFonts w:ascii="Times New Roman" w:hAnsi="Times New Roman"/>
                <w:b w:val="0"/>
                <w:i w:val="0"/>
                <w:color w:val="000000"/>
                <w:sz w:val="24"/>
              </w:rPr>
              <w:t>67</w:t>
            </w:r>
            <w:r>
              <w:rPr>
                <w:rFonts w:hint="default" w:ascii="Times New Roman" w:hAnsi="Times New Roman"/>
                <w:b w:val="0"/>
                <w:i w:val="0"/>
                <w:color w:val="000000"/>
                <w:sz w:val="24"/>
                <w:lang w:val="ru-RU"/>
              </w:rPr>
              <w:t>-68</w:t>
            </w:r>
          </w:p>
        </w:tc>
        <w:tc>
          <w:tcPr>
            <w:tcW w:w="4475" w:type="dxa"/>
            <w:tcMar>
              <w:top w:w="50" w:type="dxa"/>
              <w:left w:w="100" w:type="dxa"/>
            </w:tcMar>
            <w:vAlign w:val="center"/>
          </w:tcPr>
          <w:p w14:paraId="58AFA011">
            <w:pPr>
              <w:spacing w:before="0" w:after="0"/>
              <w:ind w:left="135"/>
              <w:jc w:val="left"/>
            </w:pPr>
            <w:r>
              <w:rPr>
                <w:rFonts w:ascii="Times New Roman" w:hAnsi="Times New Roman"/>
                <w:b w:val="0"/>
                <w:i w:val="0"/>
                <w:color w:val="000000"/>
                <w:sz w:val="24"/>
              </w:rPr>
              <w:t>Итоговая контрольная работа</w:t>
            </w:r>
          </w:p>
        </w:tc>
        <w:tc>
          <w:tcPr>
            <w:tcW w:w="1028" w:type="dxa"/>
            <w:tcMar>
              <w:top w:w="50" w:type="dxa"/>
              <w:left w:w="100" w:type="dxa"/>
            </w:tcMar>
            <w:vAlign w:val="center"/>
          </w:tcPr>
          <w:p w14:paraId="6CBD9ABA">
            <w:pPr>
              <w:spacing w:before="0" w:after="0" w:line="276" w:lineRule="auto"/>
              <w:ind w:left="135"/>
              <w:jc w:val="center"/>
            </w:pPr>
            <w:r>
              <w:rPr>
                <w:rFonts w:ascii="Times New Roman" w:hAnsi="Times New Roman"/>
                <w:b w:val="0"/>
                <w:i w:val="0"/>
                <w:color w:val="000000"/>
                <w:sz w:val="24"/>
              </w:rPr>
              <w:t xml:space="preserve"> 1 </w:t>
            </w:r>
          </w:p>
        </w:tc>
        <w:tc>
          <w:tcPr>
            <w:tcW w:w="1144" w:type="dxa"/>
            <w:tcMar>
              <w:top w:w="50" w:type="dxa"/>
              <w:left w:w="100" w:type="dxa"/>
            </w:tcMar>
            <w:vAlign w:val="center"/>
          </w:tcPr>
          <w:p w14:paraId="6AEFDBC2">
            <w:pPr>
              <w:spacing w:before="0" w:after="0" w:line="276" w:lineRule="auto"/>
              <w:ind w:left="135"/>
              <w:jc w:val="center"/>
            </w:pPr>
            <w:r>
              <w:rPr>
                <w:rFonts w:ascii="Times New Roman" w:hAnsi="Times New Roman"/>
                <w:b w:val="0"/>
                <w:i w:val="0"/>
                <w:color w:val="000000"/>
                <w:sz w:val="24"/>
              </w:rPr>
              <w:t xml:space="preserve"> 1 </w:t>
            </w:r>
          </w:p>
        </w:tc>
        <w:tc>
          <w:tcPr>
            <w:tcW w:w="1211" w:type="dxa"/>
            <w:tcMar>
              <w:top w:w="50" w:type="dxa"/>
              <w:left w:w="100" w:type="dxa"/>
            </w:tcMar>
            <w:vAlign w:val="center"/>
          </w:tcPr>
          <w:p w14:paraId="061E133B">
            <w:pPr>
              <w:spacing w:before="0" w:after="0" w:line="276" w:lineRule="auto"/>
              <w:ind w:left="135"/>
              <w:jc w:val="center"/>
            </w:pPr>
          </w:p>
        </w:tc>
        <w:tc>
          <w:tcPr>
            <w:tcW w:w="1297" w:type="dxa"/>
            <w:shd w:val="clear" w:color="auto" w:fill="auto"/>
            <w:tcMar>
              <w:top w:w="50" w:type="dxa"/>
              <w:left w:w="100" w:type="dxa"/>
            </w:tcMar>
            <w:vAlign w:val="center"/>
          </w:tcPr>
          <w:p w14:paraId="7D2D4FFF">
            <w:pPr>
              <w:spacing w:before="0" w:after="0"/>
              <w:ind w:left="135" w:leftChars="0"/>
              <w:jc w:val="left"/>
              <w:rPr>
                <w:rFonts w:hint="default" w:asciiTheme="minorHAnsi" w:hAnsiTheme="minorHAnsi" w:eastAsiaTheme="minorHAnsi" w:cstheme="minorBidi"/>
                <w:sz w:val="22"/>
                <w:szCs w:val="22"/>
                <w:lang w:val="ru-RU" w:eastAsia="en-US" w:bidi="ar-SA"/>
              </w:rPr>
            </w:pPr>
            <w:r>
              <w:rPr>
                <w:rFonts w:hint="default"/>
                <w:lang w:val="ru-RU"/>
              </w:rPr>
              <w:t>22.05</w:t>
            </w:r>
          </w:p>
        </w:tc>
        <w:tc>
          <w:tcPr>
            <w:tcW w:w="2884" w:type="dxa"/>
            <w:tcMar>
              <w:top w:w="50" w:type="dxa"/>
              <w:left w:w="100" w:type="dxa"/>
            </w:tcMar>
            <w:vAlign w:val="center"/>
          </w:tcPr>
          <w:p w14:paraId="03220D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"https://m.edsoo.ru/b9146bc0" \h </w:instrText>
            </w:r>
            <w:r>
              <w:fldChar w:fldCharType="separate"/>
            </w:r>
            <w:r>
              <w:rPr>
                <w:rFonts w:ascii="Times New Roman" w:hAnsi="Times New Roman"/>
                <w:b w:val="0"/>
                <w:i w:val="0"/>
                <w:color w:val="0000FF"/>
                <w:sz w:val="22"/>
                <w:u w:val="single"/>
              </w:rPr>
              <w:t>https://m.edsoo.ru/b9146bc0</w:t>
            </w:r>
            <w:r>
              <w:rPr>
                <w:rFonts w:ascii="Times New Roman" w:hAnsi="Times New Roman"/>
                <w:b w:val="0"/>
                <w:i w:val="0"/>
                <w:color w:val="0000FF"/>
                <w:sz w:val="22"/>
                <w:u w:val="single"/>
              </w:rPr>
              <w:fldChar w:fldCharType="end"/>
            </w:r>
          </w:p>
        </w:tc>
      </w:tr>
      <w:tr w14:paraId="7BB92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CCB847">
            <w:pPr>
              <w:spacing w:before="0" w:after="0"/>
              <w:ind w:left="135"/>
              <w:jc w:val="left"/>
            </w:pPr>
            <w:r>
              <w:rPr>
                <w:rFonts w:ascii="Times New Roman" w:hAnsi="Times New Roman"/>
                <w:b w:val="0"/>
                <w:i w:val="0"/>
                <w:color w:val="000000"/>
                <w:sz w:val="24"/>
              </w:rPr>
              <w:t>ОБЩЕЕ КОЛИЧЕСТВО ЧАСОВ ПО ПРОГРАММЕ</w:t>
            </w:r>
          </w:p>
        </w:tc>
        <w:tc>
          <w:tcPr>
            <w:tcW w:w="1028" w:type="dxa"/>
            <w:tcMar>
              <w:top w:w="50" w:type="dxa"/>
              <w:left w:w="100" w:type="dxa"/>
            </w:tcMar>
            <w:vAlign w:val="center"/>
          </w:tcPr>
          <w:p w14:paraId="141C0A3F">
            <w:pPr>
              <w:spacing w:before="0" w:after="0" w:line="276" w:lineRule="auto"/>
              <w:ind w:left="135"/>
              <w:jc w:val="center"/>
            </w:pPr>
            <w:r>
              <w:rPr>
                <w:rFonts w:ascii="Times New Roman" w:hAnsi="Times New Roman"/>
                <w:b w:val="0"/>
                <w:i w:val="0"/>
                <w:color w:val="000000"/>
                <w:sz w:val="24"/>
              </w:rPr>
              <w:t xml:space="preserve"> 68 </w:t>
            </w:r>
          </w:p>
        </w:tc>
        <w:tc>
          <w:tcPr>
            <w:tcW w:w="1144" w:type="dxa"/>
            <w:tcMar>
              <w:top w:w="50" w:type="dxa"/>
              <w:left w:w="100" w:type="dxa"/>
            </w:tcMar>
            <w:vAlign w:val="center"/>
          </w:tcPr>
          <w:p w14:paraId="0FB8A61D">
            <w:pPr>
              <w:spacing w:before="0" w:after="0" w:line="276" w:lineRule="auto"/>
              <w:ind w:left="135"/>
              <w:jc w:val="center"/>
            </w:pPr>
            <w:r>
              <w:rPr>
                <w:rFonts w:ascii="Times New Roman" w:hAnsi="Times New Roman"/>
                <w:b w:val="0"/>
                <w:i w:val="0"/>
                <w:color w:val="000000"/>
                <w:sz w:val="24"/>
              </w:rPr>
              <w:t xml:space="preserve"> 5 </w:t>
            </w:r>
          </w:p>
        </w:tc>
        <w:tc>
          <w:tcPr>
            <w:tcW w:w="1211" w:type="dxa"/>
            <w:tcMar>
              <w:top w:w="50" w:type="dxa"/>
              <w:left w:w="100" w:type="dxa"/>
            </w:tcMar>
            <w:vAlign w:val="center"/>
          </w:tcPr>
          <w:p w14:paraId="667A0236">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E6B5723">
            <w:pPr>
              <w:jc w:val="left"/>
            </w:pPr>
          </w:p>
        </w:tc>
      </w:tr>
    </w:tbl>
    <w:p w14:paraId="3E3B43E0">
      <w:pPr>
        <w:sectPr>
          <w:pgSz w:w="16383" w:h="11906" w:orient="landscape"/>
          <w:cols w:space="720" w:num="1"/>
        </w:sectPr>
      </w:pPr>
    </w:p>
    <w:p w14:paraId="4961DD25">
      <w:pPr>
        <w:spacing w:before="0" w:after="0"/>
        <w:ind w:left="120"/>
        <w:jc w:val="left"/>
      </w:pPr>
      <w:r>
        <w:rPr>
          <w:rFonts w:ascii="Times New Roman" w:hAnsi="Times New Roman"/>
          <w:b/>
          <w:i w:val="0"/>
          <w:color w:val="000000"/>
          <w:sz w:val="28"/>
        </w:rPr>
        <w:t xml:space="preserve"> 11 КЛАСС </w:t>
      </w:r>
    </w:p>
    <w:tbl>
      <w:tblPr>
        <w:tblStyle w:val="7"/>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0"/>
        <w:gridCol w:w="4268"/>
        <w:gridCol w:w="1086"/>
        <w:gridCol w:w="1190"/>
        <w:gridCol w:w="1255"/>
        <w:gridCol w:w="1244"/>
        <w:gridCol w:w="2883"/>
      </w:tblGrid>
      <w:tr w14:paraId="6312E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91" w:type="dxa"/>
            <w:vMerge w:val="restart"/>
            <w:tcMar>
              <w:top w:w="50" w:type="dxa"/>
              <w:left w:w="100" w:type="dxa"/>
            </w:tcMar>
            <w:vAlign w:val="center"/>
          </w:tcPr>
          <w:p w14:paraId="7CF797C7">
            <w:pPr>
              <w:spacing w:before="0" w:after="0"/>
              <w:ind w:left="135"/>
              <w:jc w:val="left"/>
            </w:pPr>
            <w:r>
              <w:rPr>
                <w:rFonts w:ascii="Times New Roman" w:hAnsi="Times New Roman"/>
                <w:b/>
                <w:i w:val="0"/>
                <w:color w:val="000000"/>
                <w:sz w:val="24"/>
              </w:rPr>
              <w:t xml:space="preserve">№ п/п </w:t>
            </w:r>
          </w:p>
          <w:p w14:paraId="10378758">
            <w:pPr>
              <w:spacing w:before="0" w:after="0"/>
              <w:ind w:left="135"/>
              <w:jc w:val="left"/>
            </w:pPr>
          </w:p>
        </w:tc>
        <w:tc>
          <w:tcPr>
            <w:tcW w:w="4046" w:type="dxa"/>
            <w:vMerge w:val="restart"/>
            <w:tcMar>
              <w:top w:w="50" w:type="dxa"/>
              <w:left w:w="100" w:type="dxa"/>
            </w:tcMar>
            <w:vAlign w:val="center"/>
          </w:tcPr>
          <w:p w14:paraId="1F8AF51D">
            <w:pPr>
              <w:spacing w:before="0" w:after="0"/>
              <w:ind w:left="135"/>
              <w:jc w:val="left"/>
            </w:pPr>
            <w:r>
              <w:rPr>
                <w:rFonts w:ascii="Times New Roman" w:hAnsi="Times New Roman"/>
                <w:b/>
                <w:i w:val="0"/>
                <w:color w:val="000000"/>
                <w:sz w:val="24"/>
              </w:rPr>
              <w:t xml:space="preserve">Тема урока </w:t>
            </w:r>
          </w:p>
          <w:p w14:paraId="08279549">
            <w:pPr>
              <w:spacing w:before="0" w:after="0"/>
              <w:ind w:left="135"/>
              <w:jc w:val="left"/>
            </w:pPr>
          </w:p>
        </w:tc>
        <w:tc>
          <w:tcPr>
            <w:tcW w:w="0" w:type="auto"/>
            <w:gridSpan w:val="3"/>
            <w:tcMar>
              <w:top w:w="50" w:type="dxa"/>
              <w:left w:w="100" w:type="dxa"/>
            </w:tcMar>
            <w:vAlign w:val="center"/>
          </w:tcPr>
          <w:p w14:paraId="75C0703B">
            <w:pPr>
              <w:spacing w:before="0" w:after="0"/>
              <w:ind w:left="0"/>
              <w:jc w:val="left"/>
            </w:pPr>
            <w:r>
              <w:rPr>
                <w:rFonts w:ascii="Times New Roman" w:hAnsi="Times New Roman"/>
                <w:b/>
                <w:i w:val="0"/>
                <w:color w:val="000000"/>
                <w:sz w:val="24"/>
              </w:rPr>
              <w:t>Количество часов</w:t>
            </w:r>
          </w:p>
        </w:tc>
        <w:tc>
          <w:tcPr>
            <w:tcW w:w="1244" w:type="dxa"/>
            <w:vMerge w:val="restart"/>
            <w:tcMar>
              <w:top w:w="50" w:type="dxa"/>
              <w:left w:w="100" w:type="dxa"/>
            </w:tcMar>
            <w:vAlign w:val="center"/>
          </w:tcPr>
          <w:p w14:paraId="7FD029F0">
            <w:pPr>
              <w:spacing w:before="0" w:after="0"/>
              <w:ind w:left="135"/>
              <w:jc w:val="left"/>
            </w:pPr>
            <w:r>
              <w:rPr>
                <w:rFonts w:ascii="Times New Roman" w:hAnsi="Times New Roman"/>
                <w:b/>
                <w:i w:val="0"/>
                <w:color w:val="000000"/>
                <w:sz w:val="24"/>
              </w:rPr>
              <w:t xml:space="preserve">Дата изучения </w:t>
            </w:r>
          </w:p>
          <w:p w14:paraId="53A7A55A">
            <w:pPr>
              <w:spacing w:before="0" w:after="0"/>
              <w:ind w:left="135"/>
              <w:jc w:val="left"/>
            </w:pPr>
          </w:p>
        </w:tc>
        <w:tc>
          <w:tcPr>
            <w:tcW w:w="2883" w:type="dxa"/>
            <w:vMerge w:val="restart"/>
            <w:tcMar>
              <w:top w:w="50" w:type="dxa"/>
              <w:left w:w="100" w:type="dxa"/>
            </w:tcMar>
            <w:vAlign w:val="center"/>
          </w:tcPr>
          <w:p w14:paraId="7E135D5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A9049F8">
            <w:pPr>
              <w:spacing w:before="0" w:after="0"/>
              <w:ind w:left="135"/>
              <w:jc w:val="left"/>
            </w:pPr>
          </w:p>
        </w:tc>
      </w:tr>
      <w:tr w14:paraId="12E48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CAA4866">
            <w:pPr>
              <w:jc w:val="left"/>
            </w:pPr>
          </w:p>
        </w:tc>
        <w:tc>
          <w:tcPr>
            <w:tcW w:w="0" w:type="auto"/>
            <w:vMerge w:val="continue"/>
            <w:tcBorders>
              <w:top w:val="nil"/>
            </w:tcBorders>
            <w:tcMar>
              <w:top w:w="50" w:type="dxa"/>
              <w:left w:w="100" w:type="dxa"/>
            </w:tcMar>
          </w:tcPr>
          <w:p w14:paraId="289FC35F">
            <w:pPr>
              <w:jc w:val="left"/>
            </w:pPr>
          </w:p>
        </w:tc>
        <w:tc>
          <w:tcPr>
            <w:tcW w:w="1161" w:type="dxa"/>
            <w:tcMar>
              <w:top w:w="50" w:type="dxa"/>
              <w:left w:w="100" w:type="dxa"/>
            </w:tcMar>
            <w:vAlign w:val="center"/>
          </w:tcPr>
          <w:p w14:paraId="7E5C3D14">
            <w:pPr>
              <w:spacing w:before="0" w:after="0"/>
              <w:ind w:left="135"/>
              <w:jc w:val="left"/>
            </w:pPr>
            <w:r>
              <w:rPr>
                <w:rFonts w:ascii="Times New Roman" w:hAnsi="Times New Roman"/>
                <w:b/>
                <w:i w:val="0"/>
                <w:color w:val="000000"/>
                <w:sz w:val="24"/>
              </w:rPr>
              <w:t xml:space="preserve">Всего </w:t>
            </w:r>
          </w:p>
          <w:p w14:paraId="0B418CD4">
            <w:pPr>
              <w:spacing w:before="0" w:after="0"/>
              <w:ind w:left="135"/>
              <w:jc w:val="left"/>
            </w:pPr>
          </w:p>
        </w:tc>
        <w:tc>
          <w:tcPr>
            <w:tcW w:w="1298" w:type="dxa"/>
            <w:tcMar>
              <w:top w:w="50" w:type="dxa"/>
              <w:left w:w="100" w:type="dxa"/>
            </w:tcMar>
            <w:vAlign w:val="center"/>
          </w:tcPr>
          <w:p w14:paraId="01551083">
            <w:pPr>
              <w:spacing w:before="0" w:after="0"/>
              <w:ind w:left="135"/>
              <w:jc w:val="left"/>
            </w:pPr>
            <w:r>
              <w:rPr>
                <w:rFonts w:ascii="Times New Roman" w:hAnsi="Times New Roman"/>
                <w:b/>
                <w:i w:val="0"/>
                <w:color w:val="000000"/>
                <w:sz w:val="24"/>
              </w:rPr>
              <w:t xml:space="preserve">Контрольные работы </w:t>
            </w:r>
          </w:p>
          <w:p w14:paraId="1461F611">
            <w:pPr>
              <w:spacing w:before="0" w:after="0"/>
              <w:ind w:left="135"/>
              <w:jc w:val="left"/>
            </w:pPr>
          </w:p>
        </w:tc>
        <w:tc>
          <w:tcPr>
            <w:tcW w:w="1373" w:type="dxa"/>
            <w:tcMar>
              <w:top w:w="50" w:type="dxa"/>
              <w:left w:w="100" w:type="dxa"/>
            </w:tcMar>
            <w:vAlign w:val="center"/>
          </w:tcPr>
          <w:p w14:paraId="39EA5665">
            <w:pPr>
              <w:spacing w:before="0" w:after="0"/>
              <w:ind w:left="135"/>
              <w:jc w:val="left"/>
            </w:pPr>
            <w:r>
              <w:rPr>
                <w:rFonts w:ascii="Times New Roman" w:hAnsi="Times New Roman"/>
                <w:b/>
                <w:i w:val="0"/>
                <w:color w:val="000000"/>
                <w:sz w:val="24"/>
              </w:rPr>
              <w:t xml:space="preserve">Практические работы </w:t>
            </w:r>
          </w:p>
          <w:p w14:paraId="1583466E">
            <w:pPr>
              <w:spacing w:before="0" w:after="0"/>
              <w:ind w:left="135"/>
              <w:jc w:val="left"/>
            </w:pPr>
          </w:p>
        </w:tc>
        <w:tc>
          <w:tcPr>
            <w:tcW w:w="0" w:type="auto"/>
            <w:vMerge w:val="continue"/>
            <w:tcBorders>
              <w:top w:val="nil"/>
            </w:tcBorders>
            <w:tcMar>
              <w:top w:w="50" w:type="dxa"/>
              <w:left w:w="100" w:type="dxa"/>
            </w:tcMar>
          </w:tcPr>
          <w:p w14:paraId="7DC236D8">
            <w:pPr>
              <w:jc w:val="left"/>
            </w:pPr>
          </w:p>
        </w:tc>
        <w:tc>
          <w:tcPr>
            <w:tcW w:w="0" w:type="auto"/>
            <w:vMerge w:val="continue"/>
            <w:tcBorders>
              <w:top w:val="nil"/>
            </w:tcBorders>
            <w:tcMar>
              <w:top w:w="50" w:type="dxa"/>
              <w:left w:w="100" w:type="dxa"/>
            </w:tcMar>
          </w:tcPr>
          <w:p w14:paraId="07F196BC">
            <w:pPr>
              <w:jc w:val="left"/>
            </w:pPr>
          </w:p>
        </w:tc>
      </w:tr>
      <w:tr w14:paraId="1DDC49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71CA2688">
            <w:pPr>
              <w:spacing w:before="0" w:after="0"/>
              <w:ind w:left="0"/>
              <w:jc w:val="left"/>
            </w:pPr>
            <w:r>
              <w:rPr>
                <w:rFonts w:ascii="Times New Roman" w:hAnsi="Times New Roman"/>
                <w:b w:val="0"/>
                <w:i w:val="0"/>
                <w:color w:val="000000"/>
                <w:sz w:val="24"/>
              </w:rPr>
              <w:t>1</w:t>
            </w:r>
          </w:p>
        </w:tc>
        <w:tc>
          <w:tcPr>
            <w:tcW w:w="4046" w:type="dxa"/>
            <w:tcMar>
              <w:top w:w="50" w:type="dxa"/>
              <w:left w:w="100" w:type="dxa"/>
            </w:tcMar>
            <w:vAlign w:val="center"/>
          </w:tcPr>
          <w:p w14:paraId="0A4E0817">
            <w:pPr>
              <w:spacing w:before="0" w:after="0"/>
              <w:ind w:left="135"/>
              <w:jc w:val="left"/>
            </w:pPr>
            <w:r>
              <w:rPr>
                <w:rFonts w:ascii="Times New Roman" w:hAnsi="Times New Roman"/>
                <w:b w:val="0"/>
                <w:i w:val="0"/>
                <w:color w:val="000000"/>
                <w:sz w:val="24"/>
              </w:rPr>
              <w:t>Сфера и шар: центр, радиус, диаметр; площадь поверхности сферы</w:t>
            </w:r>
          </w:p>
        </w:tc>
        <w:tc>
          <w:tcPr>
            <w:tcW w:w="1161" w:type="dxa"/>
            <w:tcMar>
              <w:top w:w="50" w:type="dxa"/>
              <w:left w:w="100" w:type="dxa"/>
            </w:tcMar>
            <w:vAlign w:val="center"/>
          </w:tcPr>
          <w:p w14:paraId="10990203">
            <w:pPr>
              <w:spacing w:before="0" w:after="0" w:line="276" w:lineRule="auto"/>
              <w:ind w:left="135"/>
              <w:jc w:val="center"/>
              <w:rPr>
                <w:rFonts w:hint="default"/>
                <w:lang w:val="ru-RU"/>
              </w:rP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7BDA6C8">
            <w:pPr>
              <w:spacing w:before="0" w:after="0" w:line="276" w:lineRule="auto"/>
              <w:ind w:left="135"/>
              <w:jc w:val="center"/>
            </w:pPr>
          </w:p>
        </w:tc>
        <w:tc>
          <w:tcPr>
            <w:tcW w:w="1373" w:type="dxa"/>
            <w:tcMar>
              <w:top w:w="50" w:type="dxa"/>
              <w:left w:w="100" w:type="dxa"/>
            </w:tcMar>
            <w:vAlign w:val="center"/>
          </w:tcPr>
          <w:p w14:paraId="16956E32">
            <w:pPr>
              <w:spacing w:before="0" w:after="0" w:line="276" w:lineRule="auto"/>
              <w:ind w:left="135"/>
              <w:jc w:val="center"/>
            </w:pPr>
          </w:p>
        </w:tc>
        <w:tc>
          <w:tcPr>
            <w:tcW w:w="1244" w:type="dxa"/>
            <w:tcMar>
              <w:top w:w="50" w:type="dxa"/>
              <w:left w:w="100" w:type="dxa"/>
            </w:tcMar>
            <w:vAlign w:val="center"/>
          </w:tcPr>
          <w:p w14:paraId="43AB7F7E">
            <w:pPr>
              <w:spacing w:before="0" w:after="0"/>
              <w:ind w:left="135"/>
              <w:jc w:val="left"/>
              <w:rPr>
                <w:rFonts w:hint="default"/>
                <w:lang w:val="ru-RU"/>
              </w:rPr>
            </w:pPr>
            <w:r>
              <w:rPr>
                <w:rFonts w:hint="default"/>
                <w:lang w:val="ru-RU"/>
              </w:rPr>
              <w:t>1,3.09</w:t>
            </w:r>
          </w:p>
        </w:tc>
        <w:tc>
          <w:tcPr>
            <w:tcW w:w="2883" w:type="dxa"/>
            <w:tcMar>
              <w:top w:w="50" w:type="dxa"/>
              <w:left w:w="100" w:type="dxa"/>
            </w:tcMar>
            <w:vAlign w:val="center"/>
          </w:tcPr>
          <w:p w14:paraId="713960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"https://m.edsoo.ru/0341bc2b" \h </w:instrText>
            </w:r>
            <w:r>
              <w:fldChar w:fldCharType="separate"/>
            </w:r>
            <w:r>
              <w:rPr>
                <w:rFonts w:ascii="Times New Roman" w:hAnsi="Times New Roman"/>
                <w:b w:val="0"/>
                <w:i w:val="0"/>
                <w:color w:val="0000FF"/>
                <w:sz w:val="22"/>
                <w:u w:val="single"/>
              </w:rPr>
              <w:t>https://m.edsoo.ru/0341bc2b</w:t>
            </w:r>
            <w:r>
              <w:rPr>
                <w:rFonts w:ascii="Times New Roman" w:hAnsi="Times New Roman"/>
                <w:b w:val="0"/>
                <w:i w:val="0"/>
                <w:color w:val="0000FF"/>
                <w:sz w:val="22"/>
                <w:u w:val="single"/>
              </w:rPr>
              <w:fldChar w:fldCharType="end"/>
            </w:r>
          </w:p>
        </w:tc>
      </w:tr>
      <w:tr w14:paraId="22EC9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036AD6A">
            <w:pPr>
              <w:spacing w:before="0" w:after="0"/>
              <w:ind w:left="0"/>
              <w:jc w:val="left"/>
            </w:pPr>
            <w:r>
              <w:rPr>
                <w:rFonts w:ascii="Times New Roman" w:hAnsi="Times New Roman"/>
                <w:b w:val="0"/>
                <w:i w:val="0"/>
                <w:color w:val="000000"/>
                <w:sz w:val="24"/>
              </w:rPr>
              <w:t>2</w:t>
            </w:r>
          </w:p>
        </w:tc>
        <w:tc>
          <w:tcPr>
            <w:tcW w:w="4046" w:type="dxa"/>
            <w:tcMar>
              <w:top w:w="50" w:type="dxa"/>
              <w:left w:w="100" w:type="dxa"/>
            </w:tcMar>
            <w:vAlign w:val="center"/>
          </w:tcPr>
          <w:p w14:paraId="56712DCF">
            <w:pPr>
              <w:spacing w:before="0" w:after="0"/>
              <w:ind w:left="135"/>
              <w:jc w:val="left"/>
            </w:pPr>
            <w:r>
              <w:rPr>
                <w:rFonts w:ascii="Times New Roman" w:hAnsi="Times New Roman"/>
                <w:b w:val="0"/>
                <w:i w:val="0"/>
                <w:color w:val="000000"/>
                <w:sz w:val="24"/>
              </w:rPr>
              <w:t>Взаимное расположение сферы и плоскости; касательная плоскость к сфере; площадь сферы</w:t>
            </w:r>
          </w:p>
        </w:tc>
        <w:tc>
          <w:tcPr>
            <w:tcW w:w="1161" w:type="dxa"/>
            <w:tcMar>
              <w:top w:w="50" w:type="dxa"/>
              <w:left w:w="100" w:type="dxa"/>
            </w:tcMar>
            <w:vAlign w:val="center"/>
          </w:tcPr>
          <w:p w14:paraId="3366A1E3">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6069EFEA">
            <w:pPr>
              <w:spacing w:before="0" w:after="0" w:line="276" w:lineRule="auto"/>
              <w:ind w:left="135"/>
              <w:jc w:val="center"/>
            </w:pPr>
          </w:p>
        </w:tc>
        <w:tc>
          <w:tcPr>
            <w:tcW w:w="1373" w:type="dxa"/>
            <w:tcMar>
              <w:top w:w="50" w:type="dxa"/>
              <w:left w:w="100" w:type="dxa"/>
            </w:tcMar>
            <w:vAlign w:val="center"/>
          </w:tcPr>
          <w:p w14:paraId="7E7F6F66">
            <w:pPr>
              <w:spacing w:before="0" w:after="0" w:line="276" w:lineRule="auto"/>
              <w:ind w:left="135"/>
              <w:jc w:val="center"/>
            </w:pPr>
          </w:p>
        </w:tc>
        <w:tc>
          <w:tcPr>
            <w:tcW w:w="1244" w:type="dxa"/>
            <w:tcMar>
              <w:top w:w="50" w:type="dxa"/>
              <w:left w:w="100" w:type="dxa"/>
            </w:tcMar>
            <w:vAlign w:val="center"/>
          </w:tcPr>
          <w:p w14:paraId="56A34345">
            <w:pPr>
              <w:spacing w:before="0" w:after="0"/>
              <w:ind w:left="135"/>
              <w:jc w:val="left"/>
              <w:rPr>
                <w:rFonts w:hint="default"/>
                <w:lang w:val="ru-RU"/>
              </w:rPr>
            </w:pPr>
            <w:r>
              <w:rPr>
                <w:rFonts w:hint="default"/>
                <w:lang w:val="ru-RU"/>
              </w:rPr>
              <w:t>8,10.09</w:t>
            </w:r>
          </w:p>
        </w:tc>
        <w:tc>
          <w:tcPr>
            <w:tcW w:w="2883" w:type="dxa"/>
            <w:tcMar>
              <w:top w:w="50" w:type="dxa"/>
              <w:left w:w="100" w:type="dxa"/>
            </w:tcMar>
            <w:vAlign w:val="center"/>
          </w:tcPr>
          <w:p w14:paraId="3A2FC3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"https://m.edsoo.ru/bed12a43" \h </w:instrText>
            </w:r>
            <w:r>
              <w:fldChar w:fldCharType="separate"/>
            </w:r>
            <w:r>
              <w:rPr>
                <w:rFonts w:ascii="Times New Roman" w:hAnsi="Times New Roman"/>
                <w:b w:val="0"/>
                <w:i w:val="0"/>
                <w:color w:val="0000FF"/>
                <w:sz w:val="22"/>
                <w:u w:val="single"/>
              </w:rPr>
              <w:t>https://m.edsoo.ru/bed12a43</w:t>
            </w:r>
            <w:r>
              <w:rPr>
                <w:rFonts w:ascii="Times New Roman" w:hAnsi="Times New Roman"/>
                <w:b w:val="0"/>
                <w:i w:val="0"/>
                <w:color w:val="0000FF"/>
                <w:sz w:val="22"/>
                <w:u w:val="single"/>
              </w:rPr>
              <w:fldChar w:fldCharType="end"/>
            </w:r>
          </w:p>
        </w:tc>
      </w:tr>
      <w:tr w14:paraId="55FF8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BD57C07">
            <w:pPr>
              <w:spacing w:before="0" w:after="0"/>
              <w:ind w:left="0"/>
              <w:jc w:val="left"/>
            </w:pPr>
            <w:r>
              <w:rPr>
                <w:rFonts w:ascii="Times New Roman" w:hAnsi="Times New Roman"/>
                <w:b w:val="0"/>
                <w:i w:val="0"/>
                <w:color w:val="000000"/>
                <w:sz w:val="24"/>
              </w:rPr>
              <w:t>3</w:t>
            </w:r>
          </w:p>
        </w:tc>
        <w:tc>
          <w:tcPr>
            <w:tcW w:w="4046" w:type="dxa"/>
            <w:tcMar>
              <w:top w:w="50" w:type="dxa"/>
              <w:left w:w="100" w:type="dxa"/>
            </w:tcMar>
            <w:vAlign w:val="center"/>
          </w:tcPr>
          <w:p w14:paraId="0899245A">
            <w:pPr>
              <w:spacing w:before="0" w:after="0"/>
              <w:ind w:left="135"/>
              <w:jc w:val="left"/>
            </w:pPr>
            <w:r>
              <w:rPr>
                <w:rFonts w:ascii="Times New Roman" w:hAnsi="Times New Roman"/>
                <w:b w:val="0"/>
                <w:i w:val="0"/>
                <w:color w:val="000000"/>
                <w:sz w:val="24"/>
              </w:rPr>
              <w:t>Изображение сферы, шара на плоскости. Сечения шара</w:t>
            </w:r>
          </w:p>
        </w:tc>
        <w:tc>
          <w:tcPr>
            <w:tcW w:w="1161" w:type="dxa"/>
            <w:tcMar>
              <w:top w:w="50" w:type="dxa"/>
              <w:left w:w="100" w:type="dxa"/>
            </w:tcMar>
            <w:vAlign w:val="center"/>
          </w:tcPr>
          <w:p w14:paraId="2C8625A0">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1FEEA578">
            <w:pPr>
              <w:spacing w:before="0" w:after="0" w:line="276" w:lineRule="auto"/>
              <w:ind w:left="135"/>
              <w:jc w:val="center"/>
            </w:pPr>
          </w:p>
        </w:tc>
        <w:tc>
          <w:tcPr>
            <w:tcW w:w="1373" w:type="dxa"/>
            <w:tcMar>
              <w:top w:w="50" w:type="dxa"/>
              <w:left w:w="100" w:type="dxa"/>
            </w:tcMar>
            <w:vAlign w:val="center"/>
          </w:tcPr>
          <w:p w14:paraId="57C59AA5">
            <w:pPr>
              <w:spacing w:before="0" w:after="0" w:line="276" w:lineRule="auto"/>
              <w:ind w:left="135"/>
              <w:jc w:val="center"/>
            </w:pPr>
          </w:p>
        </w:tc>
        <w:tc>
          <w:tcPr>
            <w:tcW w:w="1244" w:type="dxa"/>
            <w:tcMar>
              <w:top w:w="50" w:type="dxa"/>
              <w:left w:w="100" w:type="dxa"/>
            </w:tcMar>
            <w:vAlign w:val="center"/>
          </w:tcPr>
          <w:p w14:paraId="068C0CC1">
            <w:pPr>
              <w:spacing w:before="0" w:after="0"/>
              <w:ind w:left="135"/>
              <w:jc w:val="left"/>
              <w:rPr>
                <w:rFonts w:hint="default"/>
                <w:lang w:val="ru-RU"/>
              </w:rPr>
            </w:pPr>
            <w:r>
              <w:rPr>
                <w:rFonts w:hint="default"/>
                <w:lang w:val="ru-RU"/>
              </w:rPr>
              <w:t>15,17.09</w:t>
            </w:r>
          </w:p>
        </w:tc>
        <w:tc>
          <w:tcPr>
            <w:tcW w:w="2883" w:type="dxa"/>
            <w:tcMar>
              <w:top w:w="50" w:type="dxa"/>
              <w:left w:w="100" w:type="dxa"/>
            </w:tcMar>
            <w:vAlign w:val="center"/>
          </w:tcPr>
          <w:p w14:paraId="60415C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"https://m.edsoo.ru/bc15f7f2" \h </w:instrText>
            </w:r>
            <w:r>
              <w:fldChar w:fldCharType="separate"/>
            </w:r>
            <w:r>
              <w:rPr>
                <w:rFonts w:ascii="Times New Roman" w:hAnsi="Times New Roman"/>
                <w:b w:val="0"/>
                <w:i w:val="0"/>
                <w:color w:val="0000FF"/>
                <w:sz w:val="22"/>
                <w:u w:val="single"/>
              </w:rPr>
              <w:t>https://m.edsoo.ru/bc15f7f2</w:t>
            </w:r>
            <w:r>
              <w:rPr>
                <w:rFonts w:ascii="Times New Roman" w:hAnsi="Times New Roman"/>
                <w:b w:val="0"/>
                <w:i w:val="0"/>
                <w:color w:val="0000FF"/>
                <w:sz w:val="22"/>
                <w:u w:val="single"/>
              </w:rPr>
              <w:fldChar w:fldCharType="end"/>
            </w:r>
          </w:p>
        </w:tc>
      </w:tr>
      <w:tr w14:paraId="17B69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563C5CD1">
            <w:pPr>
              <w:spacing w:before="0" w:after="0"/>
              <w:ind w:left="0"/>
              <w:jc w:val="left"/>
            </w:pPr>
            <w:r>
              <w:rPr>
                <w:rFonts w:ascii="Times New Roman" w:hAnsi="Times New Roman"/>
                <w:b w:val="0"/>
                <w:i w:val="0"/>
                <w:color w:val="000000"/>
                <w:sz w:val="24"/>
              </w:rPr>
              <w:t>4</w:t>
            </w:r>
          </w:p>
        </w:tc>
        <w:tc>
          <w:tcPr>
            <w:tcW w:w="4046" w:type="dxa"/>
            <w:tcMar>
              <w:top w:w="50" w:type="dxa"/>
              <w:left w:w="100" w:type="dxa"/>
            </w:tcMar>
            <w:vAlign w:val="center"/>
          </w:tcPr>
          <w:p w14:paraId="7D03ED59">
            <w:pPr>
              <w:spacing w:before="0" w:after="0"/>
              <w:ind w:left="135"/>
              <w:jc w:val="left"/>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w:t>
            </w:r>
          </w:p>
        </w:tc>
        <w:tc>
          <w:tcPr>
            <w:tcW w:w="1161" w:type="dxa"/>
            <w:tcMar>
              <w:top w:w="50" w:type="dxa"/>
              <w:left w:w="100" w:type="dxa"/>
            </w:tcMar>
            <w:vAlign w:val="center"/>
          </w:tcPr>
          <w:p w14:paraId="4D4D0E8F">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EFEB833">
            <w:pPr>
              <w:spacing w:before="0" w:after="0" w:line="276" w:lineRule="auto"/>
              <w:ind w:left="135"/>
              <w:jc w:val="center"/>
            </w:pPr>
          </w:p>
        </w:tc>
        <w:tc>
          <w:tcPr>
            <w:tcW w:w="1373" w:type="dxa"/>
            <w:tcMar>
              <w:top w:w="50" w:type="dxa"/>
              <w:left w:w="100" w:type="dxa"/>
            </w:tcMar>
            <w:vAlign w:val="center"/>
          </w:tcPr>
          <w:p w14:paraId="73617A23">
            <w:pPr>
              <w:spacing w:before="0" w:after="0" w:line="276" w:lineRule="auto"/>
              <w:ind w:left="135"/>
              <w:jc w:val="center"/>
            </w:pPr>
          </w:p>
        </w:tc>
        <w:tc>
          <w:tcPr>
            <w:tcW w:w="1244" w:type="dxa"/>
            <w:tcMar>
              <w:top w:w="50" w:type="dxa"/>
              <w:left w:w="100" w:type="dxa"/>
            </w:tcMar>
            <w:vAlign w:val="center"/>
          </w:tcPr>
          <w:p w14:paraId="1C946925">
            <w:pPr>
              <w:spacing w:before="0" w:after="0"/>
              <w:ind w:left="135"/>
              <w:jc w:val="left"/>
              <w:rPr>
                <w:rFonts w:hint="default"/>
                <w:lang w:val="ru-RU"/>
              </w:rPr>
            </w:pPr>
            <w:r>
              <w:rPr>
                <w:rFonts w:hint="default"/>
                <w:lang w:val="ru-RU"/>
              </w:rPr>
              <w:t>22,24.09</w:t>
            </w:r>
          </w:p>
        </w:tc>
        <w:tc>
          <w:tcPr>
            <w:tcW w:w="2883" w:type="dxa"/>
            <w:tcMar>
              <w:top w:w="50" w:type="dxa"/>
              <w:left w:w="100" w:type="dxa"/>
            </w:tcMar>
            <w:vAlign w:val="center"/>
          </w:tcPr>
          <w:p w14:paraId="7ED726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"https://m.edsoo.ru/6054b8c1" \h </w:instrText>
            </w:r>
            <w:r>
              <w:fldChar w:fldCharType="separate"/>
            </w:r>
            <w:r>
              <w:rPr>
                <w:rFonts w:ascii="Times New Roman" w:hAnsi="Times New Roman"/>
                <w:b w:val="0"/>
                <w:i w:val="0"/>
                <w:color w:val="0000FF"/>
                <w:sz w:val="22"/>
                <w:u w:val="single"/>
              </w:rPr>
              <w:t>https://m.edsoo.ru/6054b8c1</w:t>
            </w:r>
            <w:r>
              <w:rPr>
                <w:rFonts w:ascii="Times New Roman" w:hAnsi="Times New Roman"/>
                <w:b w:val="0"/>
                <w:i w:val="0"/>
                <w:color w:val="0000FF"/>
                <w:sz w:val="22"/>
                <w:u w:val="single"/>
              </w:rPr>
              <w:fldChar w:fldCharType="end"/>
            </w:r>
          </w:p>
        </w:tc>
      </w:tr>
      <w:tr w14:paraId="23421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1C361B9">
            <w:pPr>
              <w:spacing w:before="0" w:after="0"/>
              <w:ind w:left="0"/>
              <w:jc w:val="left"/>
            </w:pPr>
            <w:r>
              <w:rPr>
                <w:rFonts w:ascii="Times New Roman" w:hAnsi="Times New Roman"/>
                <w:b w:val="0"/>
                <w:i w:val="0"/>
                <w:color w:val="000000"/>
                <w:sz w:val="24"/>
              </w:rPr>
              <w:t>5</w:t>
            </w:r>
          </w:p>
        </w:tc>
        <w:tc>
          <w:tcPr>
            <w:tcW w:w="4046" w:type="dxa"/>
            <w:tcMar>
              <w:top w:w="50" w:type="dxa"/>
              <w:left w:w="100" w:type="dxa"/>
            </w:tcMar>
            <w:vAlign w:val="center"/>
          </w:tcPr>
          <w:p w14:paraId="17238CC1">
            <w:pPr>
              <w:spacing w:before="0" w:after="0"/>
              <w:ind w:left="135"/>
              <w:jc w:val="left"/>
            </w:pPr>
            <w:r>
              <w:rPr>
                <w:rFonts w:ascii="Times New Roman" w:hAnsi="Times New Roman"/>
                <w:b w:val="0"/>
                <w:i w:val="0"/>
                <w:color w:val="000000"/>
                <w:sz w:val="24"/>
              </w:rPr>
              <w:t>Цилиндр: основания и боковая поверхность, образующая и ось; площадь боковой и полной поверхности</w:t>
            </w:r>
          </w:p>
        </w:tc>
        <w:tc>
          <w:tcPr>
            <w:tcW w:w="1161" w:type="dxa"/>
            <w:tcMar>
              <w:top w:w="50" w:type="dxa"/>
              <w:left w:w="100" w:type="dxa"/>
            </w:tcMar>
            <w:vAlign w:val="center"/>
          </w:tcPr>
          <w:p w14:paraId="1C377E76">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3F9E62C5">
            <w:pPr>
              <w:spacing w:before="0" w:after="0" w:line="276" w:lineRule="auto"/>
              <w:ind w:left="135"/>
              <w:jc w:val="center"/>
            </w:pPr>
          </w:p>
        </w:tc>
        <w:tc>
          <w:tcPr>
            <w:tcW w:w="1373" w:type="dxa"/>
            <w:tcMar>
              <w:top w:w="50" w:type="dxa"/>
              <w:left w:w="100" w:type="dxa"/>
            </w:tcMar>
            <w:vAlign w:val="center"/>
          </w:tcPr>
          <w:p w14:paraId="2FD063C8">
            <w:pPr>
              <w:spacing w:before="0" w:after="0" w:line="276" w:lineRule="auto"/>
              <w:ind w:left="135"/>
              <w:jc w:val="center"/>
            </w:pPr>
          </w:p>
        </w:tc>
        <w:tc>
          <w:tcPr>
            <w:tcW w:w="1244" w:type="dxa"/>
            <w:tcMar>
              <w:top w:w="50" w:type="dxa"/>
              <w:left w:w="100" w:type="dxa"/>
            </w:tcMar>
            <w:vAlign w:val="center"/>
          </w:tcPr>
          <w:p w14:paraId="0F4DF7A7">
            <w:pPr>
              <w:spacing w:before="0" w:after="0"/>
              <w:ind w:left="135"/>
              <w:jc w:val="left"/>
              <w:rPr>
                <w:rFonts w:hint="default"/>
                <w:lang w:val="ru-RU"/>
              </w:rPr>
            </w:pPr>
            <w:r>
              <w:rPr>
                <w:rFonts w:hint="default"/>
                <w:lang w:val="ru-RU"/>
              </w:rPr>
              <w:t>29.09</w:t>
            </w:r>
          </w:p>
          <w:p w14:paraId="50442127">
            <w:pPr>
              <w:spacing w:before="0" w:after="0"/>
              <w:ind w:left="135"/>
              <w:jc w:val="left"/>
              <w:rPr>
                <w:rFonts w:hint="default"/>
                <w:lang w:val="ru-RU"/>
              </w:rPr>
            </w:pPr>
            <w:r>
              <w:rPr>
                <w:rFonts w:hint="default"/>
                <w:lang w:val="ru-RU"/>
              </w:rPr>
              <w:t>1.10</w:t>
            </w:r>
          </w:p>
        </w:tc>
        <w:tc>
          <w:tcPr>
            <w:tcW w:w="2883" w:type="dxa"/>
            <w:tcMar>
              <w:top w:w="50" w:type="dxa"/>
              <w:left w:w="100" w:type="dxa"/>
            </w:tcMar>
            <w:vAlign w:val="center"/>
          </w:tcPr>
          <w:p w14:paraId="4937A0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"https://m.edsoo.ru/188f6216" \h </w:instrText>
            </w:r>
            <w:r>
              <w:fldChar w:fldCharType="separate"/>
            </w:r>
            <w:r>
              <w:rPr>
                <w:rFonts w:ascii="Times New Roman" w:hAnsi="Times New Roman"/>
                <w:b w:val="0"/>
                <w:i w:val="0"/>
                <w:color w:val="0000FF"/>
                <w:sz w:val="22"/>
                <w:u w:val="single"/>
              </w:rPr>
              <w:t>https://m.edsoo.ru/188f6216</w:t>
            </w:r>
            <w:r>
              <w:rPr>
                <w:rFonts w:ascii="Times New Roman" w:hAnsi="Times New Roman"/>
                <w:b w:val="0"/>
                <w:i w:val="0"/>
                <w:color w:val="0000FF"/>
                <w:sz w:val="22"/>
                <w:u w:val="single"/>
              </w:rPr>
              <w:fldChar w:fldCharType="end"/>
            </w:r>
          </w:p>
        </w:tc>
      </w:tr>
      <w:tr w14:paraId="51547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1639BA39">
            <w:pPr>
              <w:spacing w:before="0" w:after="0"/>
              <w:ind w:left="0"/>
              <w:jc w:val="left"/>
            </w:pPr>
            <w:r>
              <w:rPr>
                <w:rFonts w:ascii="Times New Roman" w:hAnsi="Times New Roman"/>
                <w:b w:val="0"/>
                <w:i w:val="0"/>
                <w:color w:val="000000"/>
                <w:sz w:val="24"/>
              </w:rPr>
              <w:t>6</w:t>
            </w:r>
          </w:p>
        </w:tc>
        <w:tc>
          <w:tcPr>
            <w:tcW w:w="4046" w:type="dxa"/>
            <w:tcMar>
              <w:top w:w="50" w:type="dxa"/>
              <w:left w:w="100" w:type="dxa"/>
            </w:tcMar>
            <w:vAlign w:val="center"/>
          </w:tcPr>
          <w:p w14:paraId="66B4CE46">
            <w:pPr>
              <w:spacing w:before="0" w:after="0"/>
              <w:ind w:left="135"/>
              <w:jc w:val="left"/>
            </w:pPr>
            <w:r>
              <w:rPr>
                <w:rFonts w:ascii="Times New Roman" w:hAnsi="Times New Roman"/>
                <w:b w:val="0"/>
                <w:i w:val="0"/>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161" w:type="dxa"/>
            <w:tcMar>
              <w:top w:w="50" w:type="dxa"/>
              <w:left w:w="100" w:type="dxa"/>
            </w:tcMar>
            <w:vAlign w:val="center"/>
          </w:tcPr>
          <w:p w14:paraId="3B08442B">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7CCFE1A3">
            <w:pPr>
              <w:spacing w:before="0" w:after="0" w:line="276" w:lineRule="auto"/>
              <w:ind w:left="135"/>
              <w:jc w:val="center"/>
            </w:pPr>
          </w:p>
        </w:tc>
        <w:tc>
          <w:tcPr>
            <w:tcW w:w="1373" w:type="dxa"/>
            <w:tcMar>
              <w:top w:w="50" w:type="dxa"/>
              <w:left w:w="100" w:type="dxa"/>
            </w:tcMar>
            <w:vAlign w:val="center"/>
          </w:tcPr>
          <w:p w14:paraId="19837B83">
            <w:pPr>
              <w:spacing w:before="0" w:after="0" w:line="276" w:lineRule="auto"/>
              <w:ind w:left="135"/>
              <w:jc w:val="center"/>
            </w:pPr>
          </w:p>
        </w:tc>
        <w:tc>
          <w:tcPr>
            <w:tcW w:w="1244" w:type="dxa"/>
            <w:tcMar>
              <w:top w:w="50" w:type="dxa"/>
              <w:left w:w="100" w:type="dxa"/>
            </w:tcMar>
            <w:vAlign w:val="center"/>
          </w:tcPr>
          <w:p w14:paraId="4857C10E">
            <w:pPr>
              <w:spacing w:before="0" w:after="0"/>
              <w:ind w:left="135"/>
              <w:jc w:val="left"/>
              <w:rPr>
                <w:rFonts w:hint="default"/>
                <w:lang w:val="ru-RU"/>
              </w:rPr>
            </w:pPr>
            <w:r>
              <w:rPr>
                <w:rFonts w:hint="default"/>
                <w:lang w:val="ru-RU"/>
              </w:rPr>
              <w:t>6,8.10</w:t>
            </w:r>
          </w:p>
        </w:tc>
        <w:tc>
          <w:tcPr>
            <w:tcW w:w="2883" w:type="dxa"/>
            <w:tcMar>
              <w:top w:w="50" w:type="dxa"/>
              <w:left w:w="100" w:type="dxa"/>
            </w:tcMar>
            <w:vAlign w:val="center"/>
          </w:tcPr>
          <w:p w14:paraId="690214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"https://m.edsoo.ru/016e25eb" \h </w:instrText>
            </w:r>
            <w:r>
              <w:fldChar w:fldCharType="separate"/>
            </w:r>
            <w:r>
              <w:rPr>
                <w:rFonts w:ascii="Times New Roman" w:hAnsi="Times New Roman"/>
                <w:b w:val="0"/>
                <w:i w:val="0"/>
                <w:color w:val="0000FF"/>
                <w:sz w:val="22"/>
                <w:u w:val="single"/>
              </w:rPr>
              <w:t>https://m.edsoo.ru/016e25eb</w:t>
            </w:r>
            <w:r>
              <w:rPr>
                <w:rFonts w:ascii="Times New Roman" w:hAnsi="Times New Roman"/>
                <w:b w:val="0"/>
                <w:i w:val="0"/>
                <w:color w:val="0000FF"/>
                <w:sz w:val="22"/>
                <w:u w:val="single"/>
              </w:rPr>
              <w:fldChar w:fldCharType="end"/>
            </w:r>
          </w:p>
        </w:tc>
      </w:tr>
      <w:tr w14:paraId="35ED7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33DEBCE5">
            <w:pPr>
              <w:spacing w:before="0" w:after="0"/>
              <w:ind w:left="0"/>
              <w:jc w:val="left"/>
            </w:pPr>
            <w:r>
              <w:rPr>
                <w:rFonts w:ascii="Times New Roman" w:hAnsi="Times New Roman"/>
                <w:b w:val="0"/>
                <w:i w:val="0"/>
                <w:color w:val="000000"/>
                <w:sz w:val="24"/>
              </w:rPr>
              <w:t>7</w:t>
            </w:r>
          </w:p>
        </w:tc>
        <w:tc>
          <w:tcPr>
            <w:tcW w:w="4046" w:type="dxa"/>
            <w:tcMar>
              <w:top w:w="50" w:type="dxa"/>
              <w:left w:w="100" w:type="dxa"/>
            </w:tcMar>
            <w:vAlign w:val="center"/>
          </w:tcPr>
          <w:p w14:paraId="67C06113">
            <w:pPr>
              <w:spacing w:before="0" w:after="0"/>
              <w:ind w:left="135"/>
              <w:jc w:val="left"/>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w:t>
            </w:r>
          </w:p>
        </w:tc>
        <w:tc>
          <w:tcPr>
            <w:tcW w:w="1161" w:type="dxa"/>
            <w:tcMar>
              <w:top w:w="50" w:type="dxa"/>
              <w:left w:w="100" w:type="dxa"/>
            </w:tcMar>
            <w:vAlign w:val="center"/>
          </w:tcPr>
          <w:p w14:paraId="328A15C9">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5DEBBF8C">
            <w:pPr>
              <w:spacing w:before="0" w:after="0" w:line="276" w:lineRule="auto"/>
              <w:ind w:left="135"/>
              <w:jc w:val="center"/>
            </w:pPr>
          </w:p>
        </w:tc>
        <w:tc>
          <w:tcPr>
            <w:tcW w:w="1373" w:type="dxa"/>
            <w:tcMar>
              <w:top w:w="50" w:type="dxa"/>
              <w:left w:w="100" w:type="dxa"/>
            </w:tcMar>
            <w:vAlign w:val="center"/>
          </w:tcPr>
          <w:p w14:paraId="1824B5F8">
            <w:pPr>
              <w:spacing w:before="0" w:after="0" w:line="276" w:lineRule="auto"/>
              <w:ind w:left="135"/>
              <w:jc w:val="center"/>
            </w:pPr>
          </w:p>
        </w:tc>
        <w:tc>
          <w:tcPr>
            <w:tcW w:w="1244" w:type="dxa"/>
            <w:tcMar>
              <w:top w:w="50" w:type="dxa"/>
              <w:left w:w="100" w:type="dxa"/>
            </w:tcMar>
            <w:vAlign w:val="center"/>
          </w:tcPr>
          <w:p w14:paraId="369143D1">
            <w:pPr>
              <w:spacing w:before="0" w:after="0"/>
              <w:ind w:left="135"/>
              <w:jc w:val="left"/>
              <w:rPr>
                <w:rFonts w:hint="default"/>
                <w:lang w:val="ru-RU"/>
              </w:rPr>
            </w:pPr>
            <w:r>
              <w:rPr>
                <w:rFonts w:hint="default"/>
                <w:lang w:val="ru-RU"/>
              </w:rPr>
              <w:t>13,15.10</w:t>
            </w:r>
          </w:p>
        </w:tc>
        <w:tc>
          <w:tcPr>
            <w:tcW w:w="2883" w:type="dxa"/>
            <w:tcMar>
              <w:top w:w="50" w:type="dxa"/>
              <w:left w:w="100" w:type="dxa"/>
            </w:tcMar>
            <w:vAlign w:val="center"/>
          </w:tcPr>
          <w:p w14:paraId="2EFAAB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"https://m.edsoo.ru/c94ba09b" \h </w:instrText>
            </w:r>
            <w:r>
              <w:fldChar w:fldCharType="separate"/>
            </w:r>
            <w:r>
              <w:rPr>
                <w:rFonts w:ascii="Times New Roman" w:hAnsi="Times New Roman"/>
                <w:b w:val="0"/>
                <w:i w:val="0"/>
                <w:color w:val="0000FF"/>
                <w:sz w:val="22"/>
                <w:u w:val="single"/>
              </w:rPr>
              <w:t>https://m.edsoo.ru/c94ba09b</w:t>
            </w:r>
            <w:r>
              <w:rPr>
                <w:rFonts w:ascii="Times New Roman" w:hAnsi="Times New Roman"/>
                <w:b w:val="0"/>
                <w:i w:val="0"/>
                <w:color w:val="0000FF"/>
                <w:sz w:val="22"/>
                <w:u w:val="single"/>
              </w:rPr>
              <w:fldChar w:fldCharType="end"/>
            </w:r>
          </w:p>
        </w:tc>
      </w:tr>
      <w:tr w14:paraId="346AD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3A80C532">
            <w:pPr>
              <w:spacing w:before="0" w:after="0"/>
              <w:ind w:left="0"/>
              <w:jc w:val="left"/>
            </w:pPr>
            <w:r>
              <w:rPr>
                <w:rFonts w:ascii="Times New Roman" w:hAnsi="Times New Roman"/>
                <w:b w:val="0"/>
                <w:i w:val="0"/>
                <w:color w:val="000000"/>
                <w:sz w:val="24"/>
              </w:rPr>
              <w:t>8</w:t>
            </w:r>
          </w:p>
        </w:tc>
        <w:tc>
          <w:tcPr>
            <w:tcW w:w="4046" w:type="dxa"/>
            <w:tcMar>
              <w:top w:w="50" w:type="dxa"/>
              <w:left w:w="100" w:type="dxa"/>
            </w:tcMar>
            <w:vAlign w:val="center"/>
          </w:tcPr>
          <w:p w14:paraId="4EFE4FB7">
            <w:pPr>
              <w:spacing w:before="0" w:after="0"/>
              <w:ind w:left="135"/>
              <w:jc w:val="left"/>
            </w:pPr>
            <w:r>
              <w:rPr>
                <w:rFonts w:ascii="Times New Roman" w:hAnsi="Times New Roman"/>
                <w:b w:val="0"/>
                <w:i w:val="0"/>
                <w:color w:val="000000"/>
                <w:sz w:val="24"/>
              </w:rPr>
              <w:t>Конус: основание и вершина, образующая и ось; площадь боковой и полной поверхности</w:t>
            </w:r>
          </w:p>
        </w:tc>
        <w:tc>
          <w:tcPr>
            <w:tcW w:w="1161" w:type="dxa"/>
            <w:tcMar>
              <w:top w:w="50" w:type="dxa"/>
              <w:left w:w="100" w:type="dxa"/>
            </w:tcMar>
            <w:vAlign w:val="center"/>
          </w:tcPr>
          <w:p w14:paraId="2F8FAE06">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173F29C7">
            <w:pPr>
              <w:spacing w:before="0" w:after="0" w:line="276" w:lineRule="auto"/>
              <w:ind w:left="135"/>
              <w:jc w:val="center"/>
            </w:pPr>
          </w:p>
        </w:tc>
        <w:tc>
          <w:tcPr>
            <w:tcW w:w="1373" w:type="dxa"/>
            <w:tcMar>
              <w:top w:w="50" w:type="dxa"/>
              <w:left w:w="100" w:type="dxa"/>
            </w:tcMar>
            <w:vAlign w:val="center"/>
          </w:tcPr>
          <w:p w14:paraId="3F2C78CB">
            <w:pPr>
              <w:spacing w:before="0" w:after="0" w:line="276" w:lineRule="auto"/>
              <w:ind w:left="135"/>
              <w:jc w:val="center"/>
            </w:pPr>
          </w:p>
        </w:tc>
        <w:tc>
          <w:tcPr>
            <w:tcW w:w="1244" w:type="dxa"/>
            <w:tcMar>
              <w:top w:w="50" w:type="dxa"/>
              <w:left w:w="100" w:type="dxa"/>
            </w:tcMar>
            <w:vAlign w:val="center"/>
          </w:tcPr>
          <w:p w14:paraId="6FF9FF5C">
            <w:pPr>
              <w:spacing w:before="0" w:after="0"/>
              <w:ind w:left="135"/>
              <w:jc w:val="left"/>
              <w:rPr>
                <w:rFonts w:hint="default"/>
                <w:lang w:val="ru-RU"/>
              </w:rPr>
            </w:pPr>
            <w:r>
              <w:rPr>
                <w:rFonts w:hint="default"/>
                <w:lang w:val="ru-RU"/>
              </w:rPr>
              <w:t>20,22.10</w:t>
            </w:r>
          </w:p>
        </w:tc>
        <w:tc>
          <w:tcPr>
            <w:tcW w:w="2883" w:type="dxa"/>
            <w:tcMar>
              <w:top w:w="50" w:type="dxa"/>
              <w:left w:w="100" w:type="dxa"/>
            </w:tcMar>
            <w:vAlign w:val="center"/>
          </w:tcPr>
          <w:p w14:paraId="44500A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"https://m.edsoo.ru/897dd3b2" \h </w:instrText>
            </w:r>
            <w:r>
              <w:fldChar w:fldCharType="separate"/>
            </w:r>
            <w:r>
              <w:rPr>
                <w:rFonts w:ascii="Times New Roman" w:hAnsi="Times New Roman"/>
                <w:b w:val="0"/>
                <w:i w:val="0"/>
                <w:color w:val="0000FF"/>
                <w:sz w:val="22"/>
                <w:u w:val="single"/>
              </w:rPr>
              <w:t>https://m.edsoo.ru/897dd3b2</w:t>
            </w:r>
            <w:r>
              <w:rPr>
                <w:rFonts w:ascii="Times New Roman" w:hAnsi="Times New Roman"/>
                <w:b w:val="0"/>
                <w:i w:val="0"/>
                <w:color w:val="0000FF"/>
                <w:sz w:val="22"/>
                <w:u w:val="single"/>
              </w:rPr>
              <w:fldChar w:fldCharType="end"/>
            </w:r>
          </w:p>
        </w:tc>
      </w:tr>
      <w:tr w14:paraId="16E01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4E39BD4">
            <w:pPr>
              <w:spacing w:before="0" w:after="0"/>
              <w:ind w:left="0"/>
              <w:jc w:val="left"/>
            </w:pPr>
            <w:r>
              <w:rPr>
                <w:rFonts w:ascii="Times New Roman" w:hAnsi="Times New Roman"/>
                <w:b w:val="0"/>
                <w:i w:val="0"/>
                <w:color w:val="000000"/>
                <w:sz w:val="24"/>
              </w:rPr>
              <w:t>9</w:t>
            </w:r>
          </w:p>
        </w:tc>
        <w:tc>
          <w:tcPr>
            <w:tcW w:w="4046" w:type="dxa"/>
            <w:tcMar>
              <w:top w:w="50" w:type="dxa"/>
              <w:left w:w="100" w:type="dxa"/>
            </w:tcMar>
            <w:vAlign w:val="center"/>
          </w:tcPr>
          <w:p w14:paraId="05AED904">
            <w:pPr>
              <w:spacing w:before="0" w:after="0"/>
              <w:ind w:left="135"/>
              <w:jc w:val="left"/>
            </w:pPr>
            <w:r>
              <w:rPr>
                <w:rFonts w:ascii="Times New Roman" w:hAnsi="Times New Roman"/>
                <w:b w:val="0"/>
                <w:i w:val="0"/>
                <w:color w:val="000000"/>
                <w:sz w:val="24"/>
              </w:rPr>
              <w:t>Усечённый конус: образующие и высота; основания и боковая поверхность</w:t>
            </w:r>
          </w:p>
        </w:tc>
        <w:tc>
          <w:tcPr>
            <w:tcW w:w="1161" w:type="dxa"/>
            <w:tcMar>
              <w:top w:w="50" w:type="dxa"/>
              <w:left w:w="100" w:type="dxa"/>
            </w:tcMar>
            <w:vAlign w:val="center"/>
          </w:tcPr>
          <w:p w14:paraId="147B1212">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712D8338">
            <w:pPr>
              <w:spacing w:before="0" w:after="0" w:line="276" w:lineRule="auto"/>
              <w:ind w:left="135"/>
              <w:jc w:val="center"/>
            </w:pPr>
          </w:p>
        </w:tc>
        <w:tc>
          <w:tcPr>
            <w:tcW w:w="1373" w:type="dxa"/>
            <w:tcMar>
              <w:top w:w="50" w:type="dxa"/>
              <w:left w:w="100" w:type="dxa"/>
            </w:tcMar>
            <w:vAlign w:val="center"/>
          </w:tcPr>
          <w:p w14:paraId="7C3BD683">
            <w:pPr>
              <w:spacing w:before="0" w:after="0" w:line="276" w:lineRule="auto"/>
              <w:ind w:left="135"/>
              <w:jc w:val="center"/>
            </w:pPr>
          </w:p>
        </w:tc>
        <w:tc>
          <w:tcPr>
            <w:tcW w:w="1244" w:type="dxa"/>
            <w:tcMar>
              <w:top w:w="50" w:type="dxa"/>
              <w:left w:w="100" w:type="dxa"/>
            </w:tcMar>
            <w:vAlign w:val="center"/>
          </w:tcPr>
          <w:p w14:paraId="52615212">
            <w:pPr>
              <w:spacing w:before="0" w:after="0"/>
              <w:ind w:left="135"/>
              <w:jc w:val="left"/>
              <w:rPr>
                <w:rFonts w:hint="default"/>
                <w:lang w:val="ru-RU"/>
              </w:rPr>
            </w:pPr>
            <w:r>
              <w:rPr>
                <w:rFonts w:hint="default"/>
                <w:lang w:val="ru-RU"/>
              </w:rPr>
              <w:t>5,10.11</w:t>
            </w:r>
          </w:p>
        </w:tc>
        <w:tc>
          <w:tcPr>
            <w:tcW w:w="2883" w:type="dxa"/>
            <w:tcMar>
              <w:top w:w="50" w:type="dxa"/>
              <w:left w:w="100" w:type="dxa"/>
            </w:tcMar>
            <w:vAlign w:val="center"/>
          </w:tcPr>
          <w:p w14:paraId="77043D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"https://m.edsoo.ru/1468bab3" \h </w:instrText>
            </w:r>
            <w:r>
              <w:fldChar w:fldCharType="separate"/>
            </w:r>
            <w:r>
              <w:rPr>
                <w:rFonts w:ascii="Times New Roman" w:hAnsi="Times New Roman"/>
                <w:b w:val="0"/>
                <w:i w:val="0"/>
                <w:color w:val="0000FF"/>
                <w:sz w:val="22"/>
                <w:u w:val="single"/>
              </w:rPr>
              <w:t>https://m.edsoo.ru/1468bab3</w:t>
            </w:r>
            <w:r>
              <w:rPr>
                <w:rFonts w:ascii="Times New Roman" w:hAnsi="Times New Roman"/>
                <w:b w:val="0"/>
                <w:i w:val="0"/>
                <w:color w:val="0000FF"/>
                <w:sz w:val="22"/>
                <w:u w:val="single"/>
              </w:rPr>
              <w:fldChar w:fldCharType="end"/>
            </w:r>
          </w:p>
        </w:tc>
      </w:tr>
      <w:tr w14:paraId="47155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52D1238">
            <w:pPr>
              <w:spacing w:before="0" w:after="0"/>
              <w:ind w:left="0"/>
              <w:jc w:val="left"/>
            </w:pPr>
            <w:r>
              <w:rPr>
                <w:rFonts w:ascii="Times New Roman" w:hAnsi="Times New Roman"/>
                <w:b w:val="0"/>
                <w:i w:val="0"/>
                <w:color w:val="000000"/>
                <w:sz w:val="24"/>
              </w:rPr>
              <w:t>10</w:t>
            </w:r>
          </w:p>
        </w:tc>
        <w:tc>
          <w:tcPr>
            <w:tcW w:w="4046" w:type="dxa"/>
            <w:tcMar>
              <w:top w:w="50" w:type="dxa"/>
              <w:left w:w="100" w:type="dxa"/>
            </w:tcMar>
            <w:vAlign w:val="center"/>
          </w:tcPr>
          <w:p w14:paraId="1A46D0A6">
            <w:pPr>
              <w:spacing w:before="0" w:after="0"/>
              <w:ind w:left="135"/>
              <w:jc w:val="left"/>
            </w:pPr>
            <w:r>
              <w:rPr>
                <w:rFonts w:ascii="Times New Roman" w:hAnsi="Times New Roman"/>
                <w:b w:val="0"/>
                <w:i w:val="0"/>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161" w:type="dxa"/>
            <w:tcMar>
              <w:top w:w="50" w:type="dxa"/>
              <w:left w:w="100" w:type="dxa"/>
            </w:tcMar>
            <w:vAlign w:val="center"/>
          </w:tcPr>
          <w:p w14:paraId="35C64C5C">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0989E626">
            <w:pPr>
              <w:spacing w:before="0" w:after="0" w:line="276" w:lineRule="auto"/>
              <w:ind w:left="135"/>
              <w:jc w:val="center"/>
            </w:pPr>
          </w:p>
        </w:tc>
        <w:tc>
          <w:tcPr>
            <w:tcW w:w="1373" w:type="dxa"/>
            <w:tcMar>
              <w:top w:w="50" w:type="dxa"/>
              <w:left w:w="100" w:type="dxa"/>
            </w:tcMar>
            <w:vAlign w:val="center"/>
          </w:tcPr>
          <w:p w14:paraId="526E9018">
            <w:pPr>
              <w:spacing w:before="0" w:after="0" w:line="276" w:lineRule="auto"/>
              <w:ind w:left="135"/>
              <w:jc w:val="center"/>
            </w:pPr>
          </w:p>
        </w:tc>
        <w:tc>
          <w:tcPr>
            <w:tcW w:w="1244" w:type="dxa"/>
            <w:tcMar>
              <w:top w:w="50" w:type="dxa"/>
              <w:left w:w="100" w:type="dxa"/>
            </w:tcMar>
            <w:vAlign w:val="center"/>
          </w:tcPr>
          <w:p w14:paraId="563FBB55">
            <w:pPr>
              <w:spacing w:before="0" w:after="0"/>
              <w:ind w:left="135"/>
              <w:jc w:val="left"/>
              <w:rPr>
                <w:rFonts w:hint="default"/>
                <w:lang w:val="ru-RU"/>
              </w:rPr>
            </w:pPr>
            <w:r>
              <w:rPr>
                <w:rFonts w:hint="default"/>
                <w:lang w:val="ru-RU"/>
              </w:rPr>
              <w:t>12,17.110</w:t>
            </w:r>
          </w:p>
        </w:tc>
        <w:tc>
          <w:tcPr>
            <w:tcW w:w="2883" w:type="dxa"/>
            <w:tcMar>
              <w:top w:w="50" w:type="dxa"/>
              <w:left w:w="100" w:type="dxa"/>
            </w:tcMar>
            <w:vAlign w:val="center"/>
          </w:tcPr>
          <w:p w14:paraId="60D58F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"https://m.edsoo.ru/0bde1be8" \h </w:instrText>
            </w:r>
            <w:r>
              <w:fldChar w:fldCharType="separate"/>
            </w:r>
            <w:r>
              <w:rPr>
                <w:rFonts w:ascii="Times New Roman" w:hAnsi="Times New Roman"/>
                <w:b w:val="0"/>
                <w:i w:val="0"/>
                <w:color w:val="0000FF"/>
                <w:sz w:val="22"/>
                <w:u w:val="single"/>
              </w:rPr>
              <w:t>https://m.edsoo.ru/0bde1be8</w:t>
            </w:r>
            <w:r>
              <w:rPr>
                <w:rFonts w:ascii="Times New Roman" w:hAnsi="Times New Roman"/>
                <w:b w:val="0"/>
                <w:i w:val="0"/>
                <w:color w:val="0000FF"/>
                <w:sz w:val="22"/>
                <w:u w:val="single"/>
              </w:rPr>
              <w:fldChar w:fldCharType="end"/>
            </w:r>
          </w:p>
        </w:tc>
      </w:tr>
      <w:tr w14:paraId="68757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2216A0A">
            <w:pPr>
              <w:spacing w:before="0" w:after="0"/>
              <w:ind w:left="0"/>
              <w:jc w:val="left"/>
            </w:pPr>
            <w:r>
              <w:rPr>
                <w:rFonts w:ascii="Times New Roman" w:hAnsi="Times New Roman"/>
                <w:b w:val="0"/>
                <w:i w:val="0"/>
                <w:color w:val="000000"/>
                <w:sz w:val="24"/>
              </w:rPr>
              <w:t>11</w:t>
            </w:r>
          </w:p>
        </w:tc>
        <w:tc>
          <w:tcPr>
            <w:tcW w:w="4046" w:type="dxa"/>
            <w:tcMar>
              <w:top w:w="50" w:type="dxa"/>
              <w:left w:w="100" w:type="dxa"/>
            </w:tcMar>
            <w:vAlign w:val="center"/>
          </w:tcPr>
          <w:p w14:paraId="7C68BDDC">
            <w:pPr>
              <w:spacing w:before="0" w:after="0"/>
              <w:ind w:left="135"/>
              <w:jc w:val="left"/>
            </w:pPr>
            <w:r>
              <w:rPr>
                <w:rFonts w:ascii="Times New Roman" w:hAnsi="Times New Roman"/>
                <w:b w:val="0"/>
                <w:i w:val="0"/>
                <w:color w:val="000000"/>
                <w:sz w:val="24"/>
              </w:rPr>
              <w:t>Комбинация тел вращения и многогранников</w:t>
            </w:r>
          </w:p>
        </w:tc>
        <w:tc>
          <w:tcPr>
            <w:tcW w:w="1161" w:type="dxa"/>
            <w:tcMar>
              <w:top w:w="50" w:type="dxa"/>
              <w:left w:w="100" w:type="dxa"/>
            </w:tcMar>
            <w:vAlign w:val="center"/>
          </w:tcPr>
          <w:p w14:paraId="1ACD0B6E">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43DB7D3D">
            <w:pPr>
              <w:spacing w:before="0" w:after="0" w:line="276" w:lineRule="auto"/>
              <w:ind w:left="135"/>
              <w:jc w:val="center"/>
            </w:pPr>
          </w:p>
        </w:tc>
        <w:tc>
          <w:tcPr>
            <w:tcW w:w="1373" w:type="dxa"/>
            <w:tcMar>
              <w:top w:w="50" w:type="dxa"/>
              <w:left w:w="100" w:type="dxa"/>
            </w:tcMar>
            <w:vAlign w:val="center"/>
          </w:tcPr>
          <w:p w14:paraId="1BB02EA9">
            <w:pPr>
              <w:spacing w:before="0" w:after="0" w:line="276" w:lineRule="auto"/>
              <w:ind w:left="135"/>
              <w:jc w:val="center"/>
            </w:pPr>
          </w:p>
        </w:tc>
        <w:tc>
          <w:tcPr>
            <w:tcW w:w="1244" w:type="dxa"/>
            <w:tcMar>
              <w:top w:w="50" w:type="dxa"/>
              <w:left w:w="100" w:type="dxa"/>
            </w:tcMar>
            <w:vAlign w:val="center"/>
          </w:tcPr>
          <w:p w14:paraId="6077113C">
            <w:pPr>
              <w:spacing w:before="0" w:after="0"/>
              <w:ind w:left="135"/>
              <w:jc w:val="left"/>
              <w:rPr>
                <w:rFonts w:hint="default"/>
                <w:lang w:val="ru-RU"/>
              </w:rPr>
            </w:pPr>
            <w:r>
              <w:rPr>
                <w:rFonts w:hint="default"/>
                <w:lang w:val="ru-RU"/>
              </w:rPr>
              <w:t>19,24.11</w:t>
            </w:r>
          </w:p>
        </w:tc>
        <w:tc>
          <w:tcPr>
            <w:tcW w:w="2883" w:type="dxa"/>
            <w:tcMar>
              <w:top w:w="50" w:type="dxa"/>
              <w:left w:w="100" w:type="dxa"/>
            </w:tcMar>
            <w:vAlign w:val="center"/>
          </w:tcPr>
          <w:p w14:paraId="22121D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"https://m.edsoo.ru/3cef10e5" \h </w:instrText>
            </w:r>
            <w:r>
              <w:fldChar w:fldCharType="separate"/>
            </w:r>
            <w:r>
              <w:rPr>
                <w:rFonts w:ascii="Times New Roman" w:hAnsi="Times New Roman"/>
                <w:b w:val="0"/>
                <w:i w:val="0"/>
                <w:color w:val="0000FF"/>
                <w:sz w:val="22"/>
                <w:u w:val="single"/>
              </w:rPr>
              <w:t>https://m.edsoo.ru/3cef10e5</w:t>
            </w:r>
            <w:r>
              <w:rPr>
                <w:rFonts w:ascii="Times New Roman" w:hAnsi="Times New Roman"/>
                <w:b w:val="0"/>
                <w:i w:val="0"/>
                <w:color w:val="0000FF"/>
                <w:sz w:val="22"/>
                <w:u w:val="single"/>
              </w:rPr>
              <w:fldChar w:fldCharType="end"/>
            </w:r>
          </w:p>
        </w:tc>
      </w:tr>
      <w:tr w14:paraId="63F69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049F81E">
            <w:pPr>
              <w:spacing w:before="0" w:after="0"/>
              <w:ind w:left="0"/>
              <w:jc w:val="left"/>
            </w:pPr>
            <w:r>
              <w:rPr>
                <w:rFonts w:ascii="Times New Roman" w:hAnsi="Times New Roman"/>
                <w:b w:val="0"/>
                <w:i w:val="0"/>
                <w:color w:val="000000"/>
                <w:sz w:val="24"/>
              </w:rPr>
              <w:t>12</w:t>
            </w:r>
          </w:p>
        </w:tc>
        <w:tc>
          <w:tcPr>
            <w:tcW w:w="4046" w:type="dxa"/>
            <w:tcMar>
              <w:top w:w="50" w:type="dxa"/>
              <w:left w:w="100" w:type="dxa"/>
            </w:tcMar>
            <w:vAlign w:val="center"/>
          </w:tcPr>
          <w:p w14:paraId="54AF821F">
            <w:pPr>
              <w:spacing w:before="0" w:after="0"/>
              <w:ind w:left="135"/>
              <w:jc w:val="left"/>
            </w:pPr>
            <w:r>
              <w:rPr>
                <w:rFonts w:ascii="Times New Roman" w:hAnsi="Times New Roman"/>
                <w:b w:val="0"/>
                <w:i w:val="0"/>
                <w:color w:val="000000"/>
                <w:sz w:val="24"/>
              </w:rPr>
              <w:t>Многогранник, описанный около сферы; сфера, вписанная в многогранник или в тело вращения</w:t>
            </w:r>
          </w:p>
        </w:tc>
        <w:tc>
          <w:tcPr>
            <w:tcW w:w="1161" w:type="dxa"/>
            <w:tcMar>
              <w:top w:w="50" w:type="dxa"/>
              <w:left w:w="100" w:type="dxa"/>
            </w:tcMar>
            <w:vAlign w:val="center"/>
          </w:tcPr>
          <w:p w14:paraId="30909E77">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110C409B">
            <w:pPr>
              <w:spacing w:before="0" w:after="0" w:line="276" w:lineRule="auto"/>
              <w:ind w:left="135"/>
              <w:jc w:val="center"/>
            </w:pPr>
          </w:p>
        </w:tc>
        <w:tc>
          <w:tcPr>
            <w:tcW w:w="1373" w:type="dxa"/>
            <w:tcMar>
              <w:top w:w="50" w:type="dxa"/>
              <w:left w:w="100" w:type="dxa"/>
            </w:tcMar>
            <w:vAlign w:val="center"/>
          </w:tcPr>
          <w:p w14:paraId="0F056FA3">
            <w:pPr>
              <w:spacing w:before="0" w:after="0" w:line="276" w:lineRule="auto"/>
              <w:ind w:left="135"/>
              <w:jc w:val="center"/>
            </w:pPr>
          </w:p>
        </w:tc>
        <w:tc>
          <w:tcPr>
            <w:tcW w:w="1244" w:type="dxa"/>
            <w:tcMar>
              <w:top w:w="50" w:type="dxa"/>
              <w:left w:w="100" w:type="dxa"/>
            </w:tcMar>
            <w:vAlign w:val="center"/>
          </w:tcPr>
          <w:p w14:paraId="698F0F11">
            <w:pPr>
              <w:spacing w:before="0" w:after="0"/>
              <w:ind w:left="135"/>
              <w:jc w:val="left"/>
              <w:rPr>
                <w:rFonts w:hint="default"/>
                <w:lang w:val="ru-RU"/>
              </w:rPr>
            </w:pPr>
            <w:r>
              <w:rPr>
                <w:rFonts w:hint="default"/>
                <w:lang w:val="ru-RU"/>
              </w:rPr>
              <w:t>26.11</w:t>
            </w:r>
          </w:p>
          <w:p w14:paraId="5F01FE78">
            <w:pPr>
              <w:spacing w:before="0" w:after="0"/>
              <w:ind w:left="135"/>
              <w:jc w:val="left"/>
              <w:rPr>
                <w:rFonts w:hint="default"/>
                <w:lang w:val="ru-RU"/>
              </w:rPr>
            </w:pPr>
            <w:r>
              <w:rPr>
                <w:rFonts w:hint="default"/>
                <w:lang w:val="ru-RU"/>
              </w:rPr>
              <w:t>1.12</w:t>
            </w:r>
          </w:p>
        </w:tc>
        <w:tc>
          <w:tcPr>
            <w:tcW w:w="2883" w:type="dxa"/>
            <w:tcMar>
              <w:top w:w="50" w:type="dxa"/>
              <w:left w:w="100" w:type="dxa"/>
            </w:tcMar>
            <w:vAlign w:val="center"/>
          </w:tcPr>
          <w:p w14:paraId="278F18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"https://m.edsoo.ru/0b136158" \h </w:instrText>
            </w:r>
            <w:r>
              <w:fldChar w:fldCharType="separate"/>
            </w:r>
            <w:r>
              <w:rPr>
                <w:rFonts w:ascii="Times New Roman" w:hAnsi="Times New Roman"/>
                <w:b w:val="0"/>
                <w:i w:val="0"/>
                <w:color w:val="0000FF"/>
                <w:sz w:val="22"/>
                <w:u w:val="single"/>
              </w:rPr>
              <w:t>https://m.edsoo.ru/0b136158</w:t>
            </w:r>
            <w:r>
              <w:rPr>
                <w:rFonts w:ascii="Times New Roman" w:hAnsi="Times New Roman"/>
                <w:b w:val="0"/>
                <w:i w:val="0"/>
                <w:color w:val="0000FF"/>
                <w:sz w:val="22"/>
                <w:u w:val="single"/>
              </w:rPr>
              <w:fldChar w:fldCharType="end"/>
            </w:r>
          </w:p>
        </w:tc>
      </w:tr>
      <w:tr w14:paraId="4B979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FD5C623">
            <w:pPr>
              <w:spacing w:before="0" w:after="0"/>
              <w:ind w:left="0"/>
              <w:jc w:val="left"/>
            </w:pPr>
            <w:r>
              <w:rPr>
                <w:rFonts w:ascii="Times New Roman" w:hAnsi="Times New Roman"/>
                <w:b w:val="0"/>
                <w:i w:val="0"/>
                <w:color w:val="000000"/>
                <w:sz w:val="24"/>
              </w:rPr>
              <w:t>13</w:t>
            </w:r>
          </w:p>
        </w:tc>
        <w:tc>
          <w:tcPr>
            <w:tcW w:w="4046" w:type="dxa"/>
            <w:tcMar>
              <w:top w:w="50" w:type="dxa"/>
              <w:left w:w="100" w:type="dxa"/>
            </w:tcMar>
            <w:vAlign w:val="center"/>
          </w:tcPr>
          <w:p w14:paraId="44194A74">
            <w:pPr>
              <w:spacing w:before="0" w:after="0"/>
              <w:ind w:left="135"/>
              <w:jc w:val="left"/>
            </w:pPr>
            <w:r>
              <w:rPr>
                <w:rFonts w:ascii="Times New Roman" w:hAnsi="Times New Roman"/>
                <w:b w:val="0"/>
                <w:i w:val="0"/>
                <w:color w:val="000000"/>
                <w:sz w:val="24"/>
              </w:rPr>
              <w:t>Понятие об объёме. Основные свойства объёмов тел</w:t>
            </w:r>
          </w:p>
        </w:tc>
        <w:tc>
          <w:tcPr>
            <w:tcW w:w="1161" w:type="dxa"/>
            <w:tcMar>
              <w:top w:w="50" w:type="dxa"/>
              <w:left w:w="100" w:type="dxa"/>
            </w:tcMar>
            <w:vAlign w:val="center"/>
          </w:tcPr>
          <w:p w14:paraId="703D32B7">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19453ECC">
            <w:pPr>
              <w:spacing w:before="0" w:after="0" w:line="276" w:lineRule="auto"/>
              <w:ind w:left="135"/>
              <w:jc w:val="center"/>
            </w:pPr>
          </w:p>
        </w:tc>
        <w:tc>
          <w:tcPr>
            <w:tcW w:w="1373" w:type="dxa"/>
            <w:tcMar>
              <w:top w:w="50" w:type="dxa"/>
              <w:left w:w="100" w:type="dxa"/>
            </w:tcMar>
            <w:vAlign w:val="center"/>
          </w:tcPr>
          <w:p w14:paraId="6C11B67A">
            <w:pPr>
              <w:spacing w:before="0" w:after="0" w:line="276" w:lineRule="auto"/>
              <w:ind w:left="135"/>
              <w:jc w:val="center"/>
            </w:pPr>
          </w:p>
        </w:tc>
        <w:tc>
          <w:tcPr>
            <w:tcW w:w="1244" w:type="dxa"/>
            <w:tcMar>
              <w:top w:w="50" w:type="dxa"/>
              <w:left w:w="100" w:type="dxa"/>
            </w:tcMar>
            <w:vAlign w:val="center"/>
          </w:tcPr>
          <w:p w14:paraId="2C652FCB">
            <w:pPr>
              <w:spacing w:before="0" w:after="0"/>
              <w:ind w:left="135"/>
              <w:jc w:val="left"/>
              <w:rPr>
                <w:rFonts w:hint="default"/>
                <w:lang w:val="ru-RU"/>
              </w:rPr>
            </w:pPr>
            <w:r>
              <w:rPr>
                <w:rFonts w:hint="default"/>
                <w:lang w:val="ru-RU"/>
              </w:rPr>
              <w:t>3,8.12</w:t>
            </w:r>
          </w:p>
        </w:tc>
        <w:tc>
          <w:tcPr>
            <w:tcW w:w="2883" w:type="dxa"/>
            <w:tcMar>
              <w:top w:w="50" w:type="dxa"/>
              <w:left w:w="100" w:type="dxa"/>
            </w:tcMar>
            <w:vAlign w:val="center"/>
          </w:tcPr>
          <w:p w14:paraId="787CE5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"https://m.edsoo.ru/26a03fb7" \h </w:instrText>
            </w:r>
            <w:r>
              <w:fldChar w:fldCharType="separate"/>
            </w:r>
            <w:r>
              <w:rPr>
                <w:rFonts w:ascii="Times New Roman" w:hAnsi="Times New Roman"/>
                <w:b w:val="0"/>
                <w:i w:val="0"/>
                <w:color w:val="0000FF"/>
                <w:sz w:val="22"/>
                <w:u w:val="single"/>
              </w:rPr>
              <w:t>https://m.edsoo.ru/26a03fb7</w:t>
            </w:r>
            <w:r>
              <w:rPr>
                <w:rFonts w:ascii="Times New Roman" w:hAnsi="Times New Roman"/>
                <w:b w:val="0"/>
                <w:i w:val="0"/>
                <w:color w:val="0000FF"/>
                <w:sz w:val="22"/>
                <w:u w:val="single"/>
              </w:rPr>
              <w:fldChar w:fldCharType="end"/>
            </w:r>
          </w:p>
        </w:tc>
      </w:tr>
      <w:tr w14:paraId="370F1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64DB61B">
            <w:pPr>
              <w:spacing w:before="0" w:after="0"/>
              <w:ind w:left="0"/>
              <w:jc w:val="left"/>
            </w:pPr>
            <w:r>
              <w:rPr>
                <w:rFonts w:ascii="Times New Roman" w:hAnsi="Times New Roman"/>
                <w:b w:val="0"/>
                <w:i w:val="0"/>
                <w:color w:val="000000"/>
                <w:sz w:val="24"/>
              </w:rPr>
              <w:t>14</w:t>
            </w:r>
          </w:p>
        </w:tc>
        <w:tc>
          <w:tcPr>
            <w:tcW w:w="4046" w:type="dxa"/>
            <w:tcMar>
              <w:top w:w="50" w:type="dxa"/>
              <w:left w:w="100" w:type="dxa"/>
            </w:tcMar>
            <w:vAlign w:val="center"/>
          </w:tcPr>
          <w:p w14:paraId="34C3B102">
            <w:pPr>
              <w:spacing w:before="0" w:after="0"/>
              <w:ind w:left="135"/>
              <w:jc w:val="left"/>
            </w:pPr>
            <w:r>
              <w:rPr>
                <w:rFonts w:ascii="Times New Roman" w:hAnsi="Times New Roman"/>
                <w:b w:val="0"/>
                <w:i w:val="0"/>
                <w:color w:val="000000"/>
                <w:sz w:val="24"/>
              </w:rPr>
              <w:t>Объём цилиндра, конуса</w:t>
            </w:r>
          </w:p>
        </w:tc>
        <w:tc>
          <w:tcPr>
            <w:tcW w:w="1161" w:type="dxa"/>
            <w:tcMar>
              <w:top w:w="50" w:type="dxa"/>
              <w:left w:w="100" w:type="dxa"/>
            </w:tcMar>
            <w:vAlign w:val="center"/>
          </w:tcPr>
          <w:p w14:paraId="36EAA604">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3AD6ED28">
            <w:pPr>
              <w:spacing w:before="0" w:after="0" w:line="276" w:lineRule="auto"/>
              <w:ind w:left="135"/>
              <w:jc w:val="center"/>
            </w:pPr>
          </w:p>
        </w:tc>
        <w:tc>
          <w:tcPr>
            <w:tcW w:w="1373" w:type="dxa"/>
            <w:tcMar>
              <w:top w:w="50" w:type="dxa"/>
              <w:left w:w="100" w:type="dxa"/>
            </w:tcMar>
            <w:vAlign w:val="center"/>
          </w:tcPr>
          <w:p w14:paraId="1D211EB3">
            <w:pPr>
              <w:spacing w:before="0" w:after="0" w:line="276" w:lineRule="auto"/>
              <w:ind w:left="135"/>
              <w:jc w:val="center"/>
            </w:pPr>
          </w:p>
        </w:tc>
        <w:tc>
          <w:tcPr>
            <w:tcW w:w="1244" w:type="dxa"/>
            <w:tcMar>
              <w:top w:w="50" w:type="dxa"/>
              <w:left w:w="100" w:type="dxa"/>
            </w:tcMar>
            <w:vAlign w:val="center"/>
          </w:tcPr>
          <w:p w14:paraId="19567EF9">
            <w:pPr>
              <w:spacing w:before="0" w:after="0"/>
              <w:ind w:left="135"/>
              <w:jc w:val="left"/>
              <w:rPr>
                <w:rFonts w:hint="default"/>
                <w:lang w:val="ru-RU"/>
              </w:rPr>
            </w:pPr>
            <w:r>
              <w:rPr>
                <w:rFonts w:hint="default"/>
                <w:lang w:val="ru-RU"/>
              </w:rPr>
              <w:t>10,15.12</w:t>
            </w:r>
          </w:p>
        </w:tc>
        <w:tc>
          <w:tcPr>
            <w:tcW w:w="2883" w:type="dxa"/>
            <w:tcMar>
              <w:top w:w="50" w:type="dxa"/>
              <w:left w:w="100" w:type="dxa"/>
            </w:tcMar>
            <w:vAlign w:val="center"/>
          </w:tcPr>
          <w:p w14:paraId="72457A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"https://m.edsoo.ru/5513d87b" \h </w:instrText>
            </w:r>
            <w:r>
              <w:fldChar w:fldCharType="separate"/>
            </w:r>
            <w:r>
              <w:rPr>
                <w:rFonts w:ascii="Times New Roman" w:hAnsi="Times New Roman"/>
                <w:b w:val="0"/>
                <w:i w:val="0"/>
                <w:color w:val="0000FF"/>
                <w:sz w:val="22"/>
                <w:u w:val="single"/>
              </w:rPr>
              <w:t>https://m.edsoo.ru/5513d87b</w:t>
            </w:r>
            <w:r>
              <w:rPr>
                <w:rFonts w:ascii="Times New Roman" w:hAnsi="Times New Roman"/>
                <w:b w:val="0"/>
                <w:i w:val="0"/>
                <w:color w:val="0000FF"/>
                <w:sz w:val="22"/>
                <w:u w:val="single"/>
              </w:rPr>
              <w:fldChar w:fldCharType="end"/>
            </w:r>
          </w:p>
        </w:tc>
      </w:tr>
      <w:tr w14:paraId="675DE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167EDD0F">
            <w:pPr>
              <w:spacing w:before="0" w:after="0"/>
              <w:ind w:left="0"/>
              <w:jc w:val="left"/>
            </w:pPr>
            <w:r>
              <w:rPr>
                <w:rFonts w:ascii="Times New Roman" w:hAnsi="Times New Roman"/>
                <w:b w:val="0"/>
                <w:i w:val="0"/>
                <w:color w:val="000000"/>
                <w:sz w:val="24"/>
              </w:rPr>
              <w:t>15</w:t>
            </w:r>
          </w:p>
        </w:tc>
        <w:tc>
          <w:tcPr>
            <w:tcW w:w="4046" w:type="dxa"/>
            <w:tcMar>
              <w:top w:w="50" w:type="dxa"/>
              <w:left w:w="100" w:type="dxa"/>
            </w:tcMar>
            <w:vAlign w:val="center"/>
          </w:tcPr>
          <w:p w14:paraId="11B208C0">
            <w:pPr>
              <w:spacing w:before="0" w:after="0"/>
              <w:ind w:left="135"/>
              <w:jc w:val="left"/>
            </w:pPr>
            <w:r>
              <w:rPr>
                <w:rFonts w:ascii="Times New Roman" w:hAnsi="Times New Roman"/>
                <w:b w:val="0"/>
                <w:i w:val="0"/>
                <w:color w:val="000000"/>
                <w:sz w:val="24"/>
              </w:rPr>
              <w:t>Объём шара и площадь сферы</w:t>
            </w:r>
          </w:p>
        </w:tc>
        <w:tc>
          <w:tcPr>
            <w:tcW w:w="1161" w:type="dxa"/>
            <w:tcMar>
              <w:top w:w="50" w:type="dxa"/>
              <w:left w:w="100" w:type="dxa"/>
            </w:tcMar>
            <w:vAlign w:val="center"/>
          </w:tcPr>
          <w:p w14:paraId="7C4D206C">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6D7E1539">
            <w:pPr>
              <w:spacing w:before="0" w:after="0" w:line="276" w:lineRule="auto"/>
              <w:ind w:left="135"/>
              <w:jc w:val="center"/>
            </w:pPr>
          </w:p>
        </w:tc>
        <w:tc>
          <w:tcPr>
            <w:tcW w:w="1373" w:type="dxa"/>
            <w:tcMar>
              <w:top w:w="50" w:type="dxa"/>
              <w:left w:w="100" w:type="dxa"/>
            </w:tcMar>
            <w:vAlign w:val="center"/>
          </w:tcPr>
          <w:p w14:paraId="737F0DEB">
            <w:pPr>
              <w:spacing w:before="0" w:after="0" w:line="276" w:lineRule="auto"/>
              <w:ind w:left="135"/>
              <w:jc w:val="center"/>
            </w:pPr>
          </w:p>
        </w:tc>
        <w:tc>
          <w:tcPr>
            <w:tcW w:w="1244" w:type="dxa"/>
            <w:tcMar>
              <w:top w:w="50" w:type="dxa"/>
              <w:left w:w="100" w:type="dxa"/>
            </w:tcMar>
            <w:vAlign w:val="center"/>
          </w:tcPr>
          <w:p w14:paraId="19A319A7">
            <w:pPr>
              <w:spacing w:before="0" w:after="0"/>
              <w:ind w:left="135"/>
              <w:jc w:val="left"/>
              <w:rPr>
                <w:rFonts w:hint="default"/>
                <w:lang w:val="ru-RU"/>
              </w:rPr>
            </w:pPr>
            <w:r>
              <w:rPr>
                <w:rFonts w:hint="default"/>
                <w:lang w:val="ru-RU"/>
              </w:rPr>
              <w:t>17,22.12</w:t>
            </w:r>
          </w:p>
        </w:tc>
        <w:tc>
          <w:tcPr>
            <w:tcW w:w="2883" w:type="dxa"/>
            <w:tcMar>
              <w:top w:w="50" w:type="dxa"/>
              <w:left w:w="100" w:type="dxa"/>
            </w:tcMar>
            <w:vAlign w:val="center"/>
          </w:tcPr>
          <w:p w14:paraId="602BA6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"https://m.edsoo.ru/d189bde2" \h </w:instrText>
            </w:r>
            <w:r>
              <w:fldChar w:fldCharType="separate"/>
            </w:r>
            <w:r>
              <w:rPr>
                <w:rFonts w:ascii="Times New Roman" w:hAnsi="Times New Roman"/>
                <w:b w:val="0"/>
                <w:i w:val="0"/>
                <w:color w:val="0000FF"/>
                <w:sz w:val="22"/>
                <w:u w:val="single"/>
              </w:rPr>
              <w:t>https://m.edsoo.ru/d189bde2</w:t>
            </w:r>
            <w:r>
              <w:rPr>
                <w:rFonts w:ascii="Times New Roman" w:hAnsi="Times New Roman"/>
                <w:b w:val="0"/>
                <w:i w:val="0"/>
                <w:color w:val="0000FF"/>
                <w:sz w:val="22"/>
                <w:u w:val="single"/>
              </w:rPr>
              <w:fldChar w:fldCharType="end"/>
            </w:r>
          </w:p>
        </w:tc>
      </w:tr>
      <w:tr w14:paraId="4FF43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83163F4">
            <w:pPr>
              <w:spacing w:before="0" w:after="0"/>
              <w:ind w:left="0"/>
              <w:jc w:val="left"/>
            </w:pPr>
            <w:r>
              <w:rPr>
                <w:rFonts w:ascii="Times New Roman" w:hAnsi="Times New Roman"/>
                <w:b w:val="0"/>
                <w:i w:val="0"/>
                <w:color w:val="000000"/>
                <w:sz w:val="24"/>
              </w:rPr>
              <w:t>16</w:t>
            </w:r>
          </w:p>
        </w:tc>
        <w:tc>
          <w:tcPr>
            <w:tcW w:w="4046" w:type="dxa"/>
            <w:tcMar>
              <w:top w:w="50" w:type="dxa"/>
              <w:left w:w="100" w:type="dxa"/>
            </w:tcMar>
            <w:vAlign w:val="center"/>
          </w:tcPr>
          <w:p w14:paraId="77E556E7">
            <w:pPr>
              <w:spacing w:before="0" w:after="0"/>
              <w:ind w:left="135"/>
              <w:jc w:val="left"/>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c>
          <w:tcPr>
            <w:tcW w:w="1161" w:type="dxa"/>
            <w:tcMar>
              <w:top w:w="50" w:type="dxa"/>
              <w:left w:w="100" w:type="dxa"/>
            </w:tcMar>
            <w:vAlign w:val="center"/>
          </w:tcPr>
          <w:p w14:paraId="7F429D4A">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66E68959">
            <w:pPr>
              <w:spacing w:before="0" w:after="0" w:line="276" w:lineRule="auto"/>
              <w:ind w:left="135"/>
              <w:jc w:val="center"/>
            </w:pPr>
          </w:p>
        </w:tc>
        <w:tc>
          <w:tcPr>
            <w:tcW w:w="1373" w:type="dxa"/>
            <w:tcMar>
              <w:top w:w="50" w:type="dxa"/>
              <w:left w:w="100" w:type="dxa"/>
            </w:tcMar>
            <w:vAlign w:val="center"/>
          </w:tcPr>
          <w:p w14:paraId="57F0DE68">
            <w:pPr>
              <w:spacing w:before="0" w:after="0" w:line="276" w:lineRule="auto"/>
              <w:ind w:left="135"/>
              <w:jc w:val="center"/>
            </w:pPr>
          </w:p>
        </w:tc>
        <w:tc>
          <w:tcPr>
            <w:tcW w:w="1244" w:type="dxa"/>
            <w:tcMar>
              <w:top w:w="50" w:type="dxa"/>
              <w:left w:w="100" w:type="dxa"/>
            </w:tcMar>
            <w:vAlign w:val="center"/>
          </w:tcPr>
          <w:p w14:paraId="12476CB8">
            <w:pPr>
              <w:spacing w:before="0" w:after="0"/>
              <w:ind w:left="135"/>
              <w:jc w:val="left"/>
              <w:rPr>
                <w:rFonts w:hint="default"/>
                <w:lang w:val="ru-RU"/>
              </w:rPr>
            </w:pPr>
            <w:r>
              <w:rPr>
                <w:rFonts w:hint="default"/>
                <w:lang w:val="ru-RU"/>
              </w:rPr>
              <w:t>24,29.12</w:t>
            </w:r>
          </w:p>
        </w:tc>
        <w:tc>
          <w:tcPr>
            <w:tcW w:w="2883" w:type="dxa"/>
            <w:tcMar>
              <w:top w:w="50" w:type="dxa"/>
              <w:left w:w="100" w:type="dxa"/>
            </w:tcMar>
            <w:vAlign w:val="center"/>
          </w:tcPr>
          <w:p w14:paraId="64F31A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"https://m.edsoo.ru/810cf1eb" \h </w:instrText>
            </w:r>
            <w:r>
              <w:fldChar w:fldCharType="separate"/>
            </w:r>
            <w:r>
              <w:rPr>
                <w:rFonts w:ascii="Times New Roman" w:hAnsi="Times New Roman"/>
                <w:b w:val="0"/>
                <w:i w:val="0"/>
                <w:color w:val="0000FF"/>
                <w:sz w:val="22"/>
                <w:u w:val="single"/>
              </w:rPr>
              <w:t>https://m.edsoo.ru/810cf1eb</w:t>
            </w:r>
            <w:r>
              <w:rPr>
                <w:rFonts w:ascii="Times New Roman" w:hAnsi="Times New Roman"/>
                <w:b w:val="0"/>
                <w:i w:val="0"/>
                <w:color w:val="0000FF"/>
                <w:sz w:val="22"/>
                <w:u w:val="single"/>
              </w:rPr>
              <w:fldChar w:fldCharType="end"/>
            </w:r>
          </w:p>
        </w:tc>
      </w:tr>
      <w:tr w14:paraId="7C4F8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7D862090">
            <w:pPr>
              <w:spacing w:before="0" w:after="0"/>
              <w:ind w:left="0"/>
              <w:jc w:val="left"/>
            </w:pPr>
            <w:r>
              <w:rPr>
                <w:rFonts w:ascii="Times New Roman" w:hAnsi="Times New Roman"/>
                <w:b w:val="0"/>
                <w:i w:val="0"/>
                <w:color w:val="000000"/>
                <w:sz w:val="24"/>
              </w:rPr>
              <w:t>17</w:t>
            </w:r>
          </w:p>
        </w:tc>
        <w:tc>
          <w:tcPr>
            <w:tcW w:w="4046" w:type="dxa"/>
            <w:tcMar>
              <w:top w:w="50" w:type="dxa"/>
              <w:left w:w="100" w:type="dxa"/>
            </w:tcMar>
            <w:vAlign w:val="center"/>
          </w:tcPr>
          <w:p w14:paraId="683A1BE9">
            <w:pPr>
              <w:spacing w:before="0" w:after="0"/>
              <w:ind w:left="135"/>
              <w:jc w:val="left"/>
            </w:pPr>
            <w:r>
              <w:rPr>
                <w:rFonts w:ascii="Times New Roman" w:hAnsi="Times New Roman"/>
                <w:b w:val="0"/>
                <w:i w:val="0"/>
                <w:color w:val="000000"/>
                <w:sz w:val="24"/>
              </w:rPr>
              <w:t>Контрольная работа по темам "Тела вращения" и "Объемы тел"</w:t>
            </w:r>
          </w:p>
        </w:tc>
        <w:tc>
          <w:tcPr>
            <w:tcW w:w="1161" w:type="dxa"/>
            <w:tcMar>
              <w:top w:w="50" w:type="dxa"/>
              <w:left w:w="100" w:type="dxa"/>
            </w:tcMar>
            <w:vAlign w:val="center"/>
          </w:tcPr>
          <w:p w14:paraId="1BC7EF81">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EA5340E">
            <w:pPr>
              <w:spacing w:before="0" w:after="0" w:line="276" w:lineRule="auto"/>
              <w:ind w:left="135"/>
              <w:jc w:val="center"/>
            </w:pPr>
            <w:r>
              <w:rPr>
                <w:rFonts w:ascii="Times New Roman" w:hAnsi="Times New Roman"/>
                <w:b w:val="0"/>
                <w:i w:val="0"/>
                <w:color w:val="000000"/>
                <w:sz w:val="24"/>
              </w:rPr>
              <w:t xml:space="preserve"> 1 </w:t>
            </w:r>
          </w:p>
        </w:tc>
        <w:tc>
          <w:tcPr>
            <w:tcW w:w="1373" w:type="dxa"/>
            <w:tcMar>
              <w:top w:w="50" w:type="dxa"/>
              <w:left w:w="100" w:type="dxa"/>
            </w:tcMar>
            <w:vAlign w:val="center"/>
          </w:tcPr>
          <w:p w14:paraId="5E8B0DE3">
            <w:pPr>
              <w:spacing w:before="0" w:after="0" w:line="276" w:lineRule="auto"/>
              <w:ind w:left="135"/>
              <w:jc w:val="center"/>
            </w:pPr>
          </w:p>
        </w:tc>
        <w:tc>
          <w:tcPr>
            <w:tcW w:w="1244" w:type="dxa"/>
            <w:tcMar>
              <w:top w:w="50" w:type="dxa"/>
              <w:left w:w="100" w:type="dxa"/>
            </w:tcMar>
            <w:vAlign w:val="center"/>
          </w:tcPr>
          <w:p w14:paraId="2A3B3ADB">
            <w:pPr>
              <w:spacing w:before="0" w:after="0"/>
              <w:ind w:left="135"/>
              <w:jc w:val="left"/>
              <w:rPr>
                <w:rFonts w:hint="default"/>
                <w:lang w:val="ru-RU"/>
              </w:rPr>
            </w:pPr>
            <w:r>
              <w:rPr>
                <w:rFonts w:hint="default"/>
                <w:lang w:val="ru-RU"/>
              </w:rPr>
              <w:t>12,14.01</w:t>
            </w:r>
          </w:p>
        </w:tc>
        <w:tc>
          <w:tcPr>
            <w:tcW w:w="2883" w:type="dxa"/>
            <w:tcMar>
              <w:top w:w="50" w:type="dxa"/>
              <w:left w:w="100" w:type="dxa"/>
            </w:tcMar>
            <w:vAlign w:val="center"/>
          </w:tcPr>
          <w:p w14:paraId="24870A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"https://m.edsoo.ru/4a33a8ab" \h </w:instrText>
            </w:r>
            <w:r>
              <w:fldChar w:fldCharType="separate"/>
            </w:r>
            <w:r>
              <w:rPr>
                <w:rFonts w:ascii="Times New Roman" w:hAnsi="Times New Roman"/>
                <w:b w:val="0"/>
                <w:i w:val="0"/>
                <w:color w:val="0000FF"/>
                <w:sz w:val="22"/>
                <w:u w:val="single"/>
              </w:rPr>
              <w:t>https://m.edsoo.ru/4a33a8ab</w:t>
            </w:r>
            <w:r>
              <w:rPr>
                <w:rFonts w:ascii="Times New Roman" w:hAnsi="Times New Roman"/>
                <w:b w:val="0"/>
                <w:i w:val="0"/>
                <w:color w:val="0000FF"/>
                <w:sz w:val="22"/>
                <w:u w:val="single"/>
              </w:rPr>
              <w:fldChar w:fldCharType="end"/>
            </w:r>
          </w:p>
        </w:tc>
      </w:tr>
      <w:tr w14:paraId="4A7DC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54CAA95">
            <w:pPr>
              <w:spacing w:before="0" w:after="0"/>
              <w:ind w:left="0"/>
              <w:jc w:val="left"/>
            </w:pPr>
            <w:r>
              <w:rPr>
                <w:rFonts w:ascii="Times New Roman" w:hAnsi="Times New Roman"/>
                <w:b w:val="0"/>
                <w:i w:val="0"/>
                <w:color w:val="000000"/>
                <w:sz w:val="24"/>
              </w:rPr>
              <w:t>18</w:t>
            </w:r>
          </w:p>
        </w:tc>
        <w:tc>
          <w:tcPr>
            <w:tcW w:w="4046" w:type="dxa"/>
            <w:tcMar>
              <w:top w:w="50" w:type="dxa"/>
              <w:left w:w="100" w:type="dxa"/>
            </w:tcMar>
            <w:vAlign w:val="center"/>
          </w:tcPr>
          <w:p w14:paraId="2865B0B8">
            <w:pPr>
              <w:spacing w:before="0" w:after="0"/>
              <w:ind w:left="135"/>
              <w:jc w:val="left"/>
            </w:pPr>
            <w:r>
              <w:rPr>
                <w:rFonts w:ascii="Times New Roman" w:hAnsi="Times New Roman"/>
                <w:b w:val="0"/>
                <w:i w:val="0"/>
                <w:color w:val="000000"/>
                <w:sz w:val="24"/>
              </w:rPr>
              <w:t>Вектор на плоскости и в пространстве</w:t>
            </w:r>
          </w:p>
        </w:tc>
        <w:tc>
          <w:tcPr>
            <w:tcW w:w="1161" w:type="dxa"/>
            <w:tcMar>
              <w:top w:w="50" w:type="dxa"/>
              <w:left w:w="100" w:type="dxa"/>
            </w:tcMar>
            <w:vAlign w:val="center"/>
          </w:tcPr>
          <w:p w14:paraId="72B9F096">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3EDD8D65">
            <w:pPr>
              <w:spacing w:before="0" w:after="0" w:line="276" w:lineRule="auto"/>
              <w:ind w:left="135"/>
              <w:jc w:val="center"/>
            </w:pPr>
          </w:p>
        </w:tc>
        <w:tc>
          <w:tcPr>
            <w:tcW w:w="1373" w:type="dxa"/>
            <w:tcMar>
              <w:top w:w="50" w:type="dxa"/>
              <w:left w:w="100" w:type="dxa"/>
            </w:tcMar>
            <w:vAlign w:val="center"/>
          </w:tcPr>
          <w:p w14:paraId="1E9C2EF9">
            <w:pPr>
              <w:spacing w:before="0" w:after="0" w:line="276" w:lineRule="auto"/>
              <w:ind w:left="135"/>
              <w:jc w:val="center"/>
            </w:pPr>
          </w:p>
        </w:tc>
        <w:tc>
          <w:tcPr>
            <w:tcW w:w="1244" w:type="dxa"/>
            <w:tcMar>
              <w:top w:w="50" w:type="dxa"/>
              <w:left w:w="100" w:type="dxa"/>
            </w:tcMar>
            <w:vAlign w:val="center"/>
          </w:tcPr>
          <w:p w14:paraId="62F8B273">
            <w:pPr>
              <w:spacing w:before="0" w:after="0"/>
              <w:ind w:left="135"/>
              <w:jc w:val="left"/>
              <w:rPr>
                <w:rFonts w:hint="default"/>
                <w:lang w:val="ru-RU"/>
              </w:rPr>
            </w:pPr>
            <w:r>
              <w:rPr>
                <w:rFonts w:hint="default"/>
                <w:lang w:val="ru-RU"/>
              </w:rPr>
              <w:t>19,21.01</w:t>
            </w:r>
          </w:p>
        </w:tc>
        <w:tc>
          <w:tcPr>
            <w:tcW w:w="2883" w:type="dxa"/>
            <w:tcMar>
              <w:top w:w="50" w:type="dxa"/>
              <w:left w:w="100" w:type="dxa"/>
            </w:tcMar>
            <w:vAlign w:val="center"/>
          </w:tcPr>
          <w:p w14:paraId="17EBDD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"https://m.edsoo.ru/5caefc1b" \h </w:instrText>
            </w:r>
            <w:r>
              <w:fldChar w:fldCharType="separate"/>
            </w:r>
            <w:r>
              <w:rPr>
                <w:rFonts w:ascii="Times New Roman" w:hAnsi="Times New Roman"/>
                <w:b w:val="0"/>
                <w:i w:val="0"/>
                <w:color w:val="0000FF"/>
                <w:sz w:val="22"/>
                <w:u w:val="single"/>
              </w:rPr>
              <w:t>https://m.edsoo.ru/5caefc1b</w:t>
            </w:r>
            <w:r>
              <w:rPr>
                <w:rFonts w:ascii="Times New Roman" w:hAnsi="Times New Roman"/>
                <w:b w:val="0"/>
                <w:i w:val="0"/>
                <w:color w:val="0000FF"/>
                <w:sz w:val="22"/>
                <w:u w:val="single"/>
              </w:rPr>
              <w:fldChar w:fldCharType="end"/>
            </w:r>
          </w:p>
        </w:tc>
      </w:tr>
      <w:tr w14:paraId="1B097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0CCB6D6F">
            <w:pPr>
              <w:spacing w:before="0" w:after="0"/>
              <w:ind w:left="0"/>
              <w:jc w:val="left"/>
            </w:pPr>
            <w:r>
              <w:rPr>
                <w:rFonts w:ascii="Times New Roman" w:hAnsi="Times New Roman"/>
                <w:b w:val="0"/>
                <w:i w:val="0"/>
                <w:color w:val="000000"/>
                <w:sz w:val="24"/>
              </w:rPr>
              <w:t>19</w:t>
            </w:r>
          </w:p>
        </w:tc>
        <w:tc>
          <w:tcPr>
            <w:tcW w:w="4046" w:type="dxa"/>
            <w:tcMar>
              <w:top w:w="50" w:type="dxa"/>
              <w:left w:w="100" w:type="dxa"/>
            </w:tcMar>
            <w:vAlign w:val="center"/>
          </w:tcPr>
          <w:p w14:paraId="30639245">
            <w:pPr>
              <w:spacing w:before="0" w:after="0"/>
              <w:ind w:left="135"/>
              <w:jc w:val="left"/>
            </w:pPr>
            <w:r>
              <w:rPr>
                <w:rFonts w:ascii="Times New Roman" w:hAnsi="Times New Roman"/>
                <w:b w:val="0"/>
                <w:i w:val="0"/>
                <w:color w:val="000000"/>
                <w:sz w:val="24"/>
              </w:rPr>
              <w:t>Сложение и вычитание векторов</w:t>
            </w:r>
          </w:p>
        </w:tc>
        <w:tc>
          <w:tcPr>
            <w:tcW w:w="1161" w:type="dxa"/>
            <w:tcMar>
              <w:top w:w="50" w:type="dxa"/>
              <w:left w:w="100" w:type="dxa"/>
            </w:tcMar>
            <w:vAlign w:val="center"/>
          </w:tcPr>
          <w:p w14:paraId="0C877281">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0F7FFC7F">
            <w:pPr>
              <w:spacing w:before="0" w:after="0" w:line="276" w:lineRule="auto"/>
              <w:ind w:left="135"/>
              <w:jc w:val="center"/>
            </w:pPr>
          </w:p>
        </w:tc>
        <w:tc>
          <w:tcPr>
            <w:tcW w:w="1373" w:type="dxa"/>
            <w:tcMar>
              <w:top w:w="50" w:type="dxa"/>
              <w:left w:w="100" w:type="dxa"/>
            </w:tcMar>
            <w:vAlign w:val="center"/>
          </w:tcPr>
          <w:p w14:paraId="7C145FC2">
            <w:pPr>
              <w:spacing w:before="0" w:after="0" w:line="276" w:lineRule="auto"/>
              <w:ind w:left="135"/>
              <w:jc w:val="center"/>
            </w:pPr>
          </w:p>
        </w:tc>
        <w:tc>
          <w:tcPr>
            <w:tcW w:w="1244" w:type="dxa"/>
            <w:tcMar>
              <w:top w:w="50" w:type="dxa"/>
              <w:left w:w="100" w:type="dxa"/>
            </w:tcMar>
            <w:vAlign w:val="center"/>
          </w:tcPr>
          <w:p w14:paraId="35A4A166">
            <w:pPr>
              <w:spacing w:before="0" w:after="0"/>
              <w:ind w:left="135"/>
              <w:jc w:val="left"/>
              <w:rPr>
                <w:rFonts w:hint="default"/>
                <w:lang w:val="ru-RU"/>
              </w:rPr>
            </w:pPr>
            <w:r>
              <w:rPr>
                <w:rFonts w:hint="default"/>
                <w:lang w:val="ru-RU"/>
              </w:rPr>
              <w:t>26,28.01</w:t>
            </w:r>
          </w:p>
        </w:tc>
        <w:tc>
          <w:tcPr>
            <w:tcW w:w="2883" w:type="dxa"/>
            <w:tcMar>
              <w:top w:w="50" w:type="dxa"/>
              <w:left w:w="100" w:type="dxa"/>
            </w:tcMar>
            <w:vAlign w:val="center"/>
          </w:tcPr>
          <w:p w14:paraId="65DF78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"https://m.edsoo.ru/23f4f089" \h </w:instrText>
            </w:r>
            <w:r>
              <w:fldChar w:fldCharType="separate"/>
            </w:r>
            <w:r>
              <w:rPr>
                <w:rFonts w:ascii="Times New Roman" w:hAnsi="Times New Roman"/>
                <w:b w:val="0"/>
                <w:i w:val="0"/>
                <w:color w:val="0000FF"/>
                <w:sz w:val="22"/>
                <w:u w:val="single"/>
              </w:rPr>
              <w:t>https://m.edsoo.ru/23f4f089</w:t>
            </w:r>
            <w:r>
              <w:rPr>
                <w:rFonts w:ascii="Times New Roman" w:hAnsi="Times New Roman"/>
                <w:b w:val="0"/>
                <w:i w:val="0"/>
                <w:color w:val="0000FF"/>
                <w:sz w:val="22"/>
                <w:u w:val="single"/>
              </w:rPr>
              <w:fldChar w:fldCharType="end"/>
            </w:r>
          </w:p>
        </w:tc>
      </w:tr>
      <w:tr w14:paraId="2FB46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25D7FEC1">
            <w:pPr>
              <w:spacing w:before="0" w:after="0"/>
              <w:ind w:left="0"/>
              <w:jc w:val="left"/>
            </w:pPr>
            <w:r>
              <w:rPr>
                <w:rFonts w:ascii="Times New Roman" w:hAnsi="Times New Roman"/>
                <w:b w:val="0"/>
                <w:i w:val="0"/>
                <w:color w:val="000000"/>
                <w:sz w:val="24"/>
              </w:rPr>
              <w:t>20</w:t>
            </w:r>
          </w:p>
        </w:tc>
        <w:tc>
          <w:tcPr>
            <w:tcW w:w="4046" w:type="dxa"/>
            <w:tcMar>
              <w:top w:w="50" w:type="dxa"/>
              <w:left w:w="100" w:type="dxa"/>
            </w:tcMar>
            <w:vAlign w:val="center"/>
          </w:tcPr>
          <w:p w14:paraId="7BAD6859">
            <w:pPr>
              <w:spacing w:before="0" w:after="0"/>
              <w:ind w:left="135"/>
              <w:jc w:val="left"/>
            </w:pPr>
            <w:r>
              <w:rPr>
                <w:rFonts w:ascii="Times New Roman" w:hAnsi="Times New Roman"/>
                <w:b w:val="0"/>
                <w:i w:val="0"/>
                <w:color w:val="000000"/>
                <w:sz w:val="24"/>
              </w:rPr>
              <w:t>Умножение вектора на число</w:t>
            </w:r>
          </w:p>
        </w:tc>
        <w:tc>
          <w:tcPr>
            <w:tcW w:w="1161" w:type="dxa"/>
            <w:tcMar>
              <w:top w:w="50" w:type="dxa"/>
              <w:left w:w="100" w:type="dxa"/>
            </w:tcMar>
            <w:vAlign w:val="center"/>
          </w:tcPr>
          <w:p w14:paraId="06A64042">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5202CCE">
            <w:pPr>
              <w:spacing w:before="0" w:after="0" w:line="276" w:lineRule="auto"/>
              <w:ind w:left="135"/>
              <w:jc w:val="center"/>
            </w:pPr>
          </w:p>
        </w:tc>
        <w:tc>
          <w:tcPr>
            <w:tcW w:w="1373" w:type="dxa"/>
            <w:tcMar>
              <w:top w:w="50" w:type="dxa"/>
              <w:left w:w="100" w:type="dxa"/>
            </w:tcMar>
            <w:vAlign w:val="center"/>
          </w:tcPr>
          <w:p w14:paraId="39B0DCE9">
            <w:pPr>
              <w:spacing w:before="0" w:after="0" w:line="276" w:lineRule="auto"/>
              <w:ind w:left="135"/>
              <w:jc w:val="center"/>
            </w:pPr>
          </w:p>
        </w:tc>
        <w:tc>
          <w:tcPr>
            <w:tcW w:w="1244" w:type="dxa"/>
            <w:tcMar>
              <w:top w:w="50" w:type="dxa"/>
              <w:left w:w="100" w:type="dxa"/>
            </w:tcMar>
            <w:vAlign w:val="center"/>
          </w:tcPr>
          <w:p w14:paraId="512C40B6">
            <w:pPr>
              <w:spacing w:before="0" w:after="0"/>
              <w:ind w:left="135"/>
              <w:jc w:val="left"/>
              <w:rPr>
                <w:rFonts w:hint="default"/>
                <w:lang w:val="ru-RU"/>
              </w:rPr>
            </w:pPr>
            <w:r>
              <w:rPr>
                <w:rFonts w:hint="default"/>
                <w:lang w:val="ru-RU"/>
              </w:rPr>
              <w:t>2,4.02</w:t>
            </w:r>
          </w:p>
        </w:tc>
        <w:tc>
          <w:tcPr>
            <w:tcW w:w="2883" w:type="dxa"/>
            <w:tcMar>
              <w:top w:w="50" w:type="dxa"/>
              <w:left w:w="100" w:type="dxa"/>
            </w:tcMar>
            <w:vAlign w:val="center"/>
          </w:tcPr>
          <w:p w14:paraId="3B91FB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"https://m.edsoo.ru/dee379eb" \h </w:instrText>
            </w:r>
            <w:r>
              <w:fldChar w:fldCharType="separate"/>
            </w:r>
            <w:r>
              <w:rPr>
                <w:rFonts w:ascii="Times New Roman" w:hAnsi="Times New Roman"/>
                <w:b w:val="0"/>
                <w:i w:val="0"/>
                <w:color w:val="0000FF"/>
                <w:sz w:val="22"/>
                <w:u w:val="single"/>
              </w:rPr>
              <w:t>https://m.edsoo.ru/dee379eb</w:t>
            </w:r>
            <w:r>
              <w:rPr>
                <w:rFonts w:ascii="Times New Roman" w:hAnsi="Times New Roman"/>
                <w:b w:val="0"/>
                <w:i w:val="0"/>
                <w:color w:val="0000FF"/>
                <w:sz w:val="22"/>
                <w:u w:val="single"/>
              </w:rPr>
              <w:fldChar w:fldCharType="end"/>
            </w:r>
          </w:p>
        </w:tc>
      </w:tr>
      <w:tr w14:paraId="79B2D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CDA28EA">
            <w:pPr>
              <w:spacing w:before="0" w:after="0"/>
              <w:ind w:left="0"/>
              <w:jc w:val="left"/>
            </w:pPr>
            <w:r>
              <w:rPr>
                <w:rFonts w:ascii="Times New Roman" w:hAnsi="Times New Roman"/>
                <w:b w:val="0"/>
                <w:i w:val="0"/>
                <w:color w:val="000000"/>
                <w:sz w:val="24"/>
              </w:rPr>
              <w:t>21</w:t>
            </w:r>
          </w:p>
        </w:tc>
        <w:tc>
          <w:tcPr>
            <w:tcW w:w="4046" w:type="dxa"/>
            <w:tcMar>
              <w:top w:w="50" w:type="dxa"/>
              <w:left w:w="100" w:type="dxa"/>
            </w:tcMar>
            <w:vAlign w:val="center"/>
          </w:tcPr>
          <w:p w14:paraId="45038CA1">
            <w:pPr>
              <w:spacing w:before="0" w:after="0"/>
              <w:ind w:left="135"/>
              <w:jc w:val="left"/>
            </w:pPr>
            <w:r>
              <w:rPr>
                <w:rFonts w:ascii="Times New Roman" w:hAnsi="Times New Roman"/>
                <w:b w:val="0"/>
                <w:i w:val="0"/>
                <w:color w:val="000000"/>
                <w:sz w:val="24"/>
              </w:rPr>
              <w:t>Разложение вектора по трём некомпланарным векторам. Правило параллелепипеда</w:t>
            </w:r>
          </w:p>
        </w:tc>
        <w:tc>
          <w:tcPr>
            <w:tcW w:w="1161" w:type="dxa"/>
            <w:tcMar>
              <w:top w:w="50" w:type="dxa"/>
              <w:left w:w="100" w:type="dxa"/>
            </w:tcMar>
            <w:vAlign w:val="center"/>
          </w:tcPr>
          <w:p w14:paraId="22FC4E4B">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4515D61">
            <w:pPr>
              <w:spacing w:before="0" w:after="0" w:line="276" w:lineRule="auto"/>
              <w:ind w:left="135"/>
              <w:jc w:val="center"/>
            </w:pPr>
          </w:p>
        </w:tc>
        <w:tc>
          <w:tcPr>
            <w:tcW w:w="1373" w:type="dxa"/>
            <w:tcMar>
              <w:top w:w="50" w:type="dxa"/>
              <w:left w:w="100" w:type="dxa"/>
            </w:tcMar>
            <w:vAlign w:val="center"/>
          </w:tcPr>
          <w:p w14:paraId="6DFD9E59">
            <w:pPr>
              <w:spacing w:before="0" w:after="0" w:line="276" w:lineRule="auto"/>
              <w:ind w:left="135"/>
              <w:jc w:val="center"/>
            </w:pPr>
          </w:p>
        </w:tc>
        <w:tc>
          <w:tcPr>
            <w:tcW w:w="1244" w:type="dxa"/>
            <w:tcMar>
              <w:top w:w="50" w:type="dxa"/>
              <w:left w:w="100" w:type="dxa"/>
            </w:tcMar>
            <w:vAlign w:val="center"/>
          </w:tcPr>
          <w:p w14:paraId="16873D24">
            <w:pPr>
              <w:spacing w:before="0" w:after="0"/>
              <w:ind w:left="135"/>
              <w:jc w:val="left"/>
              <w:rPr>
                <w:rFonts w:hint="default"/>
                <w:lang w:val="ru-RU"/>
              </w:rPr>
            </w:pPr>
            <w:r>
              <w:rPr>
                <w:rFonts w:hint="default"/>
                <w:lang w:val="ru-RU"/>
              </w:rPr>
              <w:t>9,11.02</w:t>
            </w:r>
          </w:p>
        </w:tc>
        <w:tc>
          <w:tcPr>
            <w:tcW w:w="2883" w:type="dxa"/>
            <w:tcMar>
              <w:top w:w="50" w:type="dxa"/>
              <w:left w:w="100" w:type="dxa"/>
            </w:tcMar>
            <w:vAlign w:val="center"/>
          </w:tcPr>
          <w:p w14:paraId="3E316A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"https://m.edsoo.ru/a28fd74e" \h </w:instrText>
            </w:r>
            <w:r>
              <w:fldChar w:fldCharType="separate"/>
            </w:r>
            <w:r>
              <w:rPr>
                <w:rFonts w:ascii="Times New Roman" w:hAnsi="Times New Roman"/>
                <w:b w:val="0"/>
                <w:i w:val="0"/>
                <w:color w:val="0000FF"/>
                <w:sz w:val="22"/>
                <w:u w:val="single"/>
              </w:rPr>
              <w:t>https://m.edsoo.ru/a28fd74e</w:t>
            </w:r>
            <w:r>
              <w:rPr>
                <w:rFonts w:ascii="Times New Roman" w:hAnsi="Times New Roman"/>
                <w:b w:val="0"/>
                <w:i w:val="0"/>
                <w:color w:val="0000FF"/>
                <w:sz w:val="22"/>
                <w:u w:val="single"/>
              </w:rPr>
              <w:fldChar w:fldCharType="end"/>
            </w:r>
          </w:p>
        </w:tc>
      </w:tr>
      <w:tr w14:paraId="205C4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BD641AF">
            <w:pPr>
              <w:spacing w:before="0" w:after="0"/>
              <w:ind w:left="0"/>
              <w:jc w:val="left"/>
            </w:pPr>
            <w:r>
              <w:rPr>
                <w:rFonts w:ascii="Times New Roman" w:hAnsi="Times New Roman"/>
                <w:b w:val="0"/>
                <w:i w:val="0"/>
                <w:color w:val="000000"/>
                <w:sz w:val="24"/>
              </w:rPr>
              <w:t>22</w:t>
            </w:r>
          </w:p>
        </w:tc>
        <w:tc>
          <w:tcPr>
            <w:tcW w:w="4046" w:type="dxa"/>
            <w:tcMar>
              <w:top w:w="50" w:type="dxa"/>
              <w:left w:w="100" w:type="dxa"/>
            </w:tcMar>
            <w:vAlign w:val="center"/>
          </w:tcPr>
          <w:p w14:paraId="60141E0E">
            <w:pPr>
              <w:spacing w:before="0" w:after="0"/>
              <w:ind w:left="135"/>
              <w:jc w:val="left"/>
            </w:pPr>
            <w:r>
              <w:rPr>
                <w:rFonts w:ascii="Times New Roman" w:hAnsi="Times New Roman"/>
                <w:b w:val="0"/>
                <w:i w:val="0"/>
                <w:color w:val="000000"/>
                <w:sz w:val="24"/>
              </w:rPr>
              <w:t>Решение задач, связанных с применением правил действий с векторами</w:t>
            </w:r>
          </w:p>
        </w:tc>
        <w:tc>
          <w:tcPr>
            <w:tcW w:w="1161" w:type="dxa"/>
            <w:tcMar>
              <w:top w:w="50" w:type="dxa"/>
              <w:left w:w="100" w:type="dxa"/>
            </w:tcMar>
            <w:vAlign w:val="center"/>
          </w:tcPr>
          <w:p w14:paraId="6118A9FA">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4BF1E95E">
            <w:pPr>
              <w:spacing w:before="0" w:after="0" w:line="276" w:lineRule="auto"/>
              <w:ind w:left="135"/>
              <w:jc w:val="center"/>
            </w:pPr>
          </w:p>
        </w:tc>
        <w:tc>
          <w:tcPr>
            <w:tcW w:w="1373" w:type="dxa"/>
            <w:tcMar>
              <w:top w:w="50" w:type="dxa"/>
              <w:left w:w="100" w:type="dxa"/>
            </w:tcMar>
            <w:vAlign w:val="center"/>
          </w:tcPr>
          <w:p w14:paraId="2732FB75">
            <w:pPr>
              <w:spacing w:before="0" w:after="0" w:line="276" w:lineRule="auto"/>
              <w:ind w:left="135"/>
              <w:jc w:val="center"/>
            </w:pPr>
          </w:p>
        </w:tc>
        <w:tc>
          <w:tcPr>
            <w:tcW w:w="1244" w:type="dxa"/>
            <w:tcMar>
              <w:top w:w="50" w:type="dxa"/>
              <w:left w:w="100" w:type="dxa"/>
            </w:tcMar>
            <w:vAlign w:val="center"/>
          </w:tcPr>
          <w:p w14:paraId="1076C410">
            <w:pPr>
              <w:spacing w:before="0" w:after="0"/>
              <w:ind w:left="135"/>
              <w:jc w:val="left"/>
              <w:rPr>
                <w:rFonts w:hint="default"/>
                <w:lang w:val="ru-RU"/>
              </w:rPr>
            </w:pPr>
            <w:r>
              <w:rPr>
                <w:rFonts w:hint="default"/>
                <w:lang w:val="ru-RU"/>
              </w:rPr>
              <w:t>16,18.02</w:t>
            </w:r>
          </w:p>
        </w:tc>
        <w:tc>
          <w:tcPr>
            <w:tcW w:w="2883" w:type="dxa"/>
            <w:tcMar>
              <w:top w:w="50" w:type="dxa"/>
              <w:left w:w="100" w:type="dxa"/>
            </w:tcMar>
            <w:vAlign w:val="center"/>
          </w:tcPr>
          <w:p w14:paraId="15549C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"https://m.edsoo.ru/5a827900" \h </w:instrText>
            </w:r>
            <w:r>
              <w:fldChar w:fldCharType="separate"/>
            </w:r>
            <w:r>
              <w:rPr>
                <w:rFonts w:ascii="Times New Roman" w:hAnsi="Times New Roman"/>
                <w:b w:val="0"/>
                <w:i w:val="0"/>
                <w:color w:val="0000FF"/>
                <w:sz w:val="22"/>
                <w:u w:val="single"/>
              </w:rPr>
              <w:t>https://m.edsoo.ru/5a827900</w:t>
            </w:r>
            <w:r>
              <w:rPr>
                <w:rFonts w:ascii="Times New Roman" w:hAnsi="Times New Roman"/>
                <w:b w:val="0"/>
                <w:i w:val="0"/>
                <w:color w:val="0000FF"/>
                <w:sz w:val="22"/>
                <w:u w:val="single"/>
              </w:rPr>
              <w:fldChar w:fldCharType="end"/>
            </w:r>
          </w:p>
        </w:tc>
      </w:tr>
      <w:tr w14:paraId="63C9C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2B1E555F">
            <w:pPr>
              <w:spacing w:before="0" w:after="0"/>
              <w:ind w:left="0"/>
              <w:jc w:val="left"/>
            </w:pPr>
            <w:r>
              <w:rPr>
                <w:rFonts w:ascii="Times New Roman" w:hAnsi="Times New Roman"/>
                <w:b w:val="0"/>
                <w:i w:val="0"/>
                <w:color w:val="000000"/>
                <w:sz w:val="24"/>
              </w:rPr>
              <w:t>23</w:t>
            </w:r>
          </w:p>
        </w:tc>
        <w:tc>
          <w:tcPr>
            <w:tcW w:w="4046" w:type="dxa"/>
            <w:tcMar>
              <w:top w:w="50" w:type="dxa"/>
              <w:left w:w="100" w:type="dxa"/>
            </w:tcMar>
            <w:vAlign w:val="center"/>
          </w:tcPr>
          <w:p w14:paraId="383B271B">
            <w:pPr>
              <w:spacing w:before="0" w:after="0"/>
              <w:ind w:left="135"/>
              <w:jc w:val="left"/>
            </w:pPr>
            <w:r>
              <w:rPr>
                <w:rFonts w:ascii="Times New Roman" w:hAnsi="Times New Roman"/>
                <w:b w:val="0"/>
                <w:i w:val="0"/>
                <w:color w:val="000000"/>
                <w:sz w:val="24"/>
              </w:rPr>
              <w:t>Координатно-векторный метод при решении геометрических задач</w:t>
            </w:r>
          </w:p>
        </w:tc>
        <w:tc>
          <w:tcPr>
            <w:tcW w:w="1161" w:type="dxa"/>
            <w:tcMar>
              <w:top w:w="50" w:type="dxa"/>
              <w:left w:w="100" w:type="dxa"/>
            </w:tcMar>
            <w:vAlign w:val="center"/>
          </w:tcPr>
          <w:p w14:paraId="63DE3855">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3ADE00AF">
            <w:pPr>
              <w:spacing w:before="0" w:after="0" w:line="276" w:lineRule="auto"/>
              <w:ind w:left="135"/>
              <w:jc w:val="center"/>
            </w:pPr>
          </w:p>
        </w:tc>
        <w:tc>
          <w:tcPr>
            <w:tcW w:w="1373" w:type="dxa"/>
            <w:tcMar>
              <w:top w:w="50" w:type="dxa"/>
              <w:left w:w="100" w:type="dxa"/>
            </w:tcMar>
            <w:vAlign w:val="center"/>
          </w:tcPr>
          <w:p w14:paraId="1A040D41">
            <w:pPr>
              <w:spacing w:before="0" w:after="0" w:line="276" w:lineRule="auto"/>
              <w:ind w:left="135"/>
              <w:jc w:val="center"/>
            </w:pPr>
          </w:p>
        </w:tc>
        <w:tc>
          <w:tcPr>
            <w:tcW w:w="1244" w:type="dxa"/>
            <w:tcMar>
              <w:top w:w="50" w:type="dxa"/>
              <w:left w:w="100" w:type="dxa"/>
            </w:tcMar>
            <w:vAlign w:val="center"/>
          </w:tcPr>
          <w:p w14:paraId="59FB14C6">
            <w:pPr>
              <w:spacing w:before="0" w:after="0"/>
              <w:ind w:left="135"/>
              <w:jc w:val="left"/>
              <w:rPr>
                <w:rFonts w:hint="default"/>
                <w:lang w:val="ru-RU"/>
              </w:rPr>
            </w:pPr>
            <w:r>
              <w:rPr>
                <w:rFonts w:hint="default"/>
                <w:lang w:val="ru-RU"/>
              </w:rPr>
              <w:t>25.02</w:t>
            </w:r>
          </w:p>
          <w:p w14:paraId="2E0281FA">
            <w:pPr>
              <w:spacing w:before="0" w:after="0"/>
              <w:ind w:left="135"/>
              <w:jc w:val="left"/>
              <w:rPr>
                <w:rFonts w:hint="default"/>
                <w:lang w:val="ru-RU"/>
              </w:rPr>
            </w:pPr>
            <w:r>
              <w:rPr>
                <w:rFonts w:hint="default"/>
                <w:lang w:val="ru-RU"/>
              </w:rPr>
              <w:t>2.03</w:t>
            </w:r>
          </w:p>
        </w:tc>
        <w:tc>
          <w:tcPr>
            <w:tcW w:w="2883" w:type="dxa"/>
            <w:tcMar>
              <w:top w:w="50" w:type="dxa"/>
              <w:left w:w="100" w:type="dxa"/>
            </w:tcMar>
            <w:vAlign w:val="center"/>
          </w:tcPr>
          <w:p w14:paraId="708108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"https://m.edsoo.ru/d3a1fe30" \h </w:instrText>
            </w:r>
            <w:r>
              <w:fldChar w:fldCharType="separate"/>
            </w:r>
            <w:r>
              <w:rPr>
                <w:rFonts w:ascii="Times New Roman" w:hAnsi="Times New Roman"/>
                <w:b w:val="0"/>
                <w:i w:val="0"/>
                <w:color w:val="0000FF"/>
                <w:sz w:val="22"/>
                <w:u w:val="single"/>
              </w:rPr>
              <w:t>https://m.edsoo.ru/d3a1fe30</w:t>
            </w:r>
            <w:r>
              <w:rPr>
                <w:rFonts w:ascii="Times New Roman" w:hAnsi="Times New Roman"/>
                <w:b w:val="0"/>
                <w:i w:val="0"/>
                <w:color w:val="0000FF"/>
                <w:sz w:val="22"/>
                <w:u w:val="single"/>
              </w:rPr>
              <w:fldChar w:fldCharType="end"/>
            </w:r>
          </w:p>
        </w:tc>
      </w:tr>
      <w:tr w14:paraId="459B7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104E7874">
            <w:pPr>
              <w:spacing w:before="0" w:after="0"/>
              <w:ind w:left="0"/>
              <w:jc w:val="left"/>
            </w:pPr>
            <w:r>
              <w:rPr>
                <w:rFonts w:ascii="Times New Roman" w:hAnsi="Times New Roman"/>
                <w:b w:val="0"/>
                <w:i w:val="0"/>
                <w:color w:val="000000"/>
                <w:sz w:val="24"/>
              </w:rPr>
              <w:t>24</w:t>
            </w:r>
          </w:p>
        </w:tc>
        <w:tc>
          <w:tcPr>
            <w:tcW w:w="4046" w:type="dxa"/>
            <w:tcMar>
              <w:top w:w="50" w:type="dxa"/>
              <w:left w:w="100" w:type="dxa"/>
            </w:tcMar>
            <w:vAlign w:val="center"/>
          </w:tcPr>
          <w:p w14:paraId="2ECDC694">
            <w:pPr>
              <w:spacing w:before="0" w:after="0"/>
              <w:ind w:left="135"/>
              <w:jc w:val="left"/>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w:t>
            </w:r>
          </w:p>
        </w:tc>
        <w:tc>
          <w:tcPr>
            <w:tcW w:w="1161" w:type="dxa"/>
            <w:tcMar>
              <w:top w:w="50" w:type="dxa"/>
              <w:left w:w="100" w:type="dxa"/>
            </w:tcMar>
            <w:vAlign w:val="center"/>
          </w:tcPr>
          <w:p w14:paraId="30EF4976">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0C253A51">
            <w:pPr>
              <w:spacing w:before="0" w:after="0" w:line="276" w:lineRule="auto"/>
              <w:ind w:left="135"/>
              <w:jc w:val="center"/>
            </w:pPr>
          </w:p>
        </w:tc>
        <w:tc>
          <w:tcPr>
            <w:tcW w:w="1373" w:type="dxa"/>
            <w:tcMar>
              <w:top w:w="50" w:type="dxa"/>
              <w:left w:w="100" w:type="dxa"/>
            </w:tcMar>
            <w:vAlign w:val="center"/>
          </w:tcPr>
          <w:p w14:paraId="1C955387">
            <w:pPr>
              <w:spacing w:before="0" w:after="0" w:line="276" w:lineRule="auto"/>
              <w:ind w:left="135"/>
              <w:jc w:val="center"/>
            </w:pPr>
          </w:p>
        </w:tc>
        <w:tc>
          <w:tcPr>
            <w:tcW w:w="1244" w:type="dxa"/>
            <w:tcMar>
              <w:top w:w="50" w:type="dxa"/>
              <w:left w:w="100" w:type="dxa"/>
            </w:tcMar>
            <w:vAlign w:val="center"/>
          </w:tcPr>
          <w:p w14:paraId="317EBD00">
            <w:pPr>
              <w:spacing w:before="0" w:after="0"/>
              <w:ind w:left="135"/>
              <w:jc w:val="left"/>
              <w:rPr>
                <w:rFonts w:hint="default"/>
                <w:lang w:val="ru-RU"/>
              </w:rPr>
            </w:pPr>
            <w:r>
              <w:rPr>
                <w:rFonts w:hint="default"/>
                <w:lang w:val="ru-RU"/>
              </w:rPr>
              <w:t>4,11.03</w:t>
            </w:r>
          </w:p>
        </w:tc>
        <w:tc>
          <w:tcPr>
            <w:tcW w:w="2883" w:type="dxa"/>
            <w:tcMar>
              <w:top w:w="50" w:type="dxa"/>
              <w:left w:w="100" w:type="dxa"/>
            </w:tcMar>
            <w:vAlign w:val="center"/>
          </w:tcPr>
          <w:p w14:paraId="6050A3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"https://m.edsoo.ru/48db7058" \h </w:instrText>
            </w:r>
            <w:r>
              <w:fldChar w:fldCharType="separate"/>
            </w:r>
            <w:r>
              <w:rPr>
                <w:rFonts w:ascii="Times New Roman" w:hAnsi="Times New Roman"/>
                <w:b w:val="0"/>
                <w:i w:val="0"/>
                <w:color w:val="0000FF"/>
                <w:sz w:val="22"/>
                <w:u w:val="single"/>
              </w:rPr>
              <w:t>https://m.edsoo.ru/48db7058</w:t>
            </w:r>
            <w:r>
              <w:rPr>
                <w:rFonts w:ascii="Times New Roman" w:hAnsi="Times New Roman"/>
                <w:b w:val="0"/>
                <w:i w:val="0"/>
                <w:color w:val="0000FF"/>
                <w:sz w:val="22"/>
                <w:u w:val="single"/>
              </w:rPr>
              <w:fldChar w:fldCharType="end"/>
            </w:r>
          </w:p>
        </w:tc>
      </w:tr>
      <w:tr w14:paraId="21275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1D180FB">
            <w:pPr>
              <w:spacing w:before="0" w:after="0"/>
              <w:ind w:left="0"/>
              <w:jc w:val="left"/>
            </w:pPr>
            <w:r>
              <w:rPr>
                <w:rFonts w:ascii="Times New Roman" w:hAnsi="Times New Roman"/>
                <w:b w:val="0"/>
                <w:i w:val="0"/>
                <w:color w:val="000000"/>
                <w:sz w:val="24"/>
              </w:rPr>
              <w:t>25</w:t>
            </w:r>
          </w:p>
        </w:tc>
        <w:tc>
          <w:tcPr>
            <w:tcW w:w="4046" w:type="dxa"/>
            <w:tcMar>
              <w:top w:w="50" w:type="dxa"/>
              <w:left w:w="100" w:type="dxa"/>
            </w:tcMar>
            <w:vAlign w:val="center"/>
          </w:tcPr>
          <w:p w14:paraId="0F797644">
            <w:pPr>
              <w:spacing w:before="0" w:after="0"/>
              <w:ind w:left="135"/>
              <w:jc w:val="left"/>
            </w:pPr>
            <w:r>
              <w:rPr>
                <w:rFonts w:ascii="Times New Roman" w:hAnsi="Times New Roman"/>
                <w:b w:val="0"/>
                <w:i w:val="0"/>
                <w:color w:val="000000"/>
                <w:sz w:val="24"/>
              </w:rPr>
              <w:t>Угол между векторами. Скалярное произведение векторов</w:t>
            </w:r>
          </w:p>
        </w:tc>
        <w:tc>
          <w:tcPr>
            <w:tcW w:w="1161" w:type="dxa"/>
            <w:tcMar>
              <w:top w:w="50" w:type="dxa"/>
              <w:left w:w="100" w:type="dxa"/>
            </w:tcMar>
            <w:vAlign w:val="center"/>
          </w:tcPr>
          <w:p w14:paraId="4B7BE226">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3DD9595E">
            <w:pPr>
              <w:spacing w:before="0" w:after="0" w:line="276" w:lineRule="auto"/>
              <w:ind w:left="135"/>
              <w:jc w:val="center"/>
            </w:pPr>
          </w:p>
        </w:tc>
        <w:tc>
          <w:tcPr>
            <w:tcW w:w="1373" w:type="dxa"/>
            <w:tcMar>
              <w:top w:w="50" w:type="dxa"/>
              <w:left w:w="100" w:type="dxa"/>
            </w:tcMar>
            <w:vAlign w:val="center"/>
          </w:tcPr>
          <w:p w14:paraId="774C9235">
            <w:pPr>
              <w:spacing w:before="0" w:after="0" w:line="276" w:lineRule="auto"/>
              <w:ind w:left="135"/>
              <w:jc w:val="center"/>
            </w:pPr>
          </w:p>
        </w:tc>
        <w:tc>
          <w:tcPr>
            <w:tcW w:w="1244" w:type="dxa"/>
            <w:tcMar>
              <w:top w:w="50" w:type="dxa"/>
              <w:left w:w="100" w:type="dxa"/>
            </w:tcMar>
            <w:vAlign w:val="center"/>
          </w:tcPr>
          <w:p w14:paraId="5576552D">
            <w:pPr>
              <w:spacing w:before="0" w:after="0"/>
              <w:ind w:left="135"/>
              <w:jc w:val="left"/>
              <w:rPr>
                <w:rFonts w:hint="default"/>
                <w:lang w:val="ru-RU"/>
              </w:rPr>
            </w:pPr>
            <w:r>
              <w:rPr>
                <w:rFonts w:hint="default"/>
                <w:lang w:val="ru-RU"/>
              </w:rPr>
              <w:t>16,18.03</w:t>
            </w:r>
          </w:p>
        </w:tc>
        <w:tc>
          <w:tcPr>
            <w:tcW w:w="2883" w:type="dxa"/>
            <w:tcMar>
              <w:top w:w="50" w:type="dxa"/>
              <w:left w:w="100" w:type="dxa"/>
            </w:tcMar>
            <w:vAlign w:val="center"/>
          </w:tcPr>
          <w:p w14:paraId="74F3A6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"https://m.edsoo.ru/725effc4" \h </w:instrText>
            </w:r>
            <w:r>
              <w:fldChar w:fldCharType="separate"/>
            </w:r>
            <w:r>
              <w:rPr>
                <w:rFonts w:ascii="Times New Roman" w:hAnsi="Times New Roman"/>
                <w:b w:val="0"/>
                <w:i w:val="0"/>
                <w:color w:val="0000FF"/>
                <w:sz w:val="22"/>
                <w:u w:val="single"/>
              </w:rPr>
              <w:t>https://m.edsoo.ru/725effc4</w:t>
            </w:r>
            <w:r>
              <w:rPr>
                <w:rFonts w:ascii="Times New Roman" w:hAnsi="Times New Roman"/>
                <w:b w:val="0"/>
                <w:i w:val="0"/>
                <w:color w:val="0000FF"/>
                <w:sz w:val="22"/>
                <w:u w:val="single"/>
              </w:rPr>
              <w:fldChar w:fldCharType="end"/>
            </w:r>
          </w:p>
        </w:tc>
      </w:tr>
      <w:tr w14:paraId="0433E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31E5D436">
            <w:pPr>
              <w:spacing w:before="0" w:after="0"/>
              <w:ind w:left="0"/>
              <w:jc w:val="left"/>
            </w:pPr>
            <w:r>
              <w:rPr>
                <w:rFonts w:ascii="Times New Roman" w:hAnsi="Times New Roman"/>
                <w:b w:val="0"/>
                <w:i w:val="0"/>
                <w:color w:val="000000"/>
                <w:sz w:val="24"/>
              </w:rPr>
              <w:t>26</w:t>
            </w:r>
          </w:p>
        </w:tc>
        <w:tc>
          <w:tcPr>
            <w:tcW w:w="4046" w:type="dxa"/>
            <w:tcMar>
              <w:top w:w="50" w:type="dxa"/>
              <w:left w:w="100" w:type="dxa"/>
            </w:tcMar>
            <w:vAlign w:val="center"/>
          </w:tcPr>
          <w:p w14:paraId="19A59E09">
            <w:pPr>
              <w:spacing w:before="0" w:after="0"/>
              <w:ind w:left="135"/>
              <w:jc w:val="left"/>
            </w:pPr>
            <w:r>
              <w:rPr>
                <w:rFonts w:ascii="Times New Roman" w:hAnsi="Times New Roman"/>
                <w:b w:val="0"/>
                <w:i w:val="0"/>
                <w:color w:val="000000"/>
                <w:sz w:val="24"/>
              </w:rPr>
              <w:t>Вычисление углов между прямыми и плоскостями</w:t>
            </w:r>
          </w:p>
        </w:tc>
        <w:tc>
          <w:tcPr>
            <w:tcW w:w="1161" w:type="dxa"/>
            <w:tcMar>
              <w:top w:w="50" w:type="dxa"/>
              <w:left w:w="100" w:type="dxa"/>
            </w:tcMar>
            <w:vAlign w:val="center"/>
          </w:tcPr>
          <w:p w14:paraId="0F9F3FF3">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10FCDFC">
            <w:pPr>
              <w:spacing w:before="0" w:after="0" w:line="276" w:lineRule="auto"/>
              <w:ind w:left="135"/>
              <w:jc w:val="center"/>
            </w:pPr>
          </w:p>
        </w:tc>
        <w:tc>
          <w:tcPr>
            <w:tcW w:w="1373" w:type="dxa"/>
            <w:tcMar>
              <w:top w:w="50" w:type="dxa"/>
              <w:left w:w="100" w:type="dxa"/>
            </w:tcMar>
            <w:vAlign w:val="center"/>
          </w:tcPr>
          <w:p w14:paraId="051D320A">
            <w:pPr>
              <w:spacing w:before="0" w:after="0" w:line="276" w:lineRule="auto"/>
              <w:ind w:left="135"/>
              <w:jc w:val="center"/>
            </w:pPr>
          </w:p>
        </w:tc>
        <w:tc>
          <w:tcPr>
            <w:tcW w:w="1244" w:type="dxa"/>
            <w:tcMar>
              <w:top w:w="50" w:type="dxa"/>
              <w:left w:w="100" w:type="dxa"/>
            </w:tcMar>
            <w:vAlign w:val="center"/>
          </w:tcPr>
          <w:p w14:paraId="0DDE0DDA">
            <w:pPr>
              <w:spacing w:before="0" w:after="0"/>
              <w:ind w:left="135"/>
              <w:jc w:val="left"/>
              <w:rPr>
                <w:rFonts w:hint="default"/>
                <w:lang w:val="ru-RU"/>
              </w:rPr>
            </w:pPr>
            <w:r>
              <w:rPr>
                <w:rFonts w:hint="default"/>
                <w:lang w:val="ru-RU"/>
              </w:rPr>
              <w:t>23,25.03</w:t>
            </w:r>
          </w:p>
        </w:tc>
        <w:tc>
          <w:tcPr>
            <w:tcW w:w="2883" w:type="dxa"/>
            <w:tcMar>
              <w:top w:w="50" w:type="dxa"/>
              <w:left w:w="100" w:type="dxa"/>
            </w:tcMar>
            <w:vAlign w:val="center"/>
          </w:tcPr>
          <w:p w14:paraId="7F900E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"https://m.edsoo.ru/8efbe78e" \h </w:instrText>
            </w:r>
            <w:r>
              <w:fldChar w:fldCharType="separate"/>
            </w:r>
            <w:r>
              <w:rPr>
                <w:rFonts w:ascii="Times New Roman" w:hAnsi="Times New Roman"/>
                <w:b w:val="0"/>
                <w:i w:val="0"/>
                <w:color w:val="0000FF"/>
                <w:sz w:val="22"/>
                <w:u w:val="single"/>
              </w:rPr>
              <w:t>https://m.edsoo.ru/8efbe78e</w:t>
            </w:r>
            <w:r>
              <w:rPr>
                <w:rFonts w:ascii="Times New Roman" w:hAnsi="Times New Roman"/>
                <w:b w:val="0"/>
                <w:i w:val="0"/>
                <w:color w:val="0000FF"/>
                <w:sz w:val="22"/>
                <w:u w:val="single"/>
              </w:rPr>
              <w:fldChar w:fldCharType="end"/>
            </w:r>
          </w:p>
        </w:tc>
      </w:tr>
      <w:tr w14:paraId="79106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57369CE3">
            <w:pPr>
              <w:spacing w:before="0" w:after="0"/>
              <w:ind w:left="0"/>
              <w:jc w:val="left"/>
            </w:pPr>
            <w:r>
              <w:rPr>
                <w:rFonts w:ascii="Times New Roman" w:hAnsi="Times New Roman"/>
                <w:b w:val="0"/>
                <w:i w:val="0"/>
                <w:color w:val="000000"/>
                <w:sz w:val="24"/>
              </w:rPr>
              <w:t>27</w:t>
            </w:r>
          </w:p>
        </w:tc>
        <w:tc>
          <w:tcPr>
            <w:tcW w:w="4046" w:type="dxa"/>
            <w:tcMar>
              <w:top w:w="50" w:type="dxa"/>
              <w:left w:w="100" w:type="dxa"/>
            </w:tcMar>
            <w:vAlign w:val="center"/>
          </w:tcPr>
          <w:p w14:paraId="630FA044">
            <w:pPr>
              <w:spacing w:before="0" w:after="0"/>
              <w:ind w:left="135"/>
              <w:jc w:val="left"/>
            </w:pPr>
            <w:r>
              <w:rPr>
                <w:rFonts w:ascii="Times New Roman" w:hAnsi="Times New Roman"/>
                <w:b w:val="0"/>
                <w:i w:val="0"/>
                <w:color w:val="000000"/>
                <w:sz w:val="24"/>
              </w:rPr>
              <w:t>Контрольная работа по теме "Векторы и координаты в пространстве"</w:t>
            </w:r>
          </w:p>
        </w:tc>
        <w:tc>
          <w:tcPr>
            <w:tcW w:w="1161" w:type="dxa"/>
            <w:tcMar>
              <w:top w:w="50" w:type="dxa"/>
              <w:left w:w="100" w:type="dxa"/>
            </w:tcMar>
            <w:vAlign w:val="center"/>
          </w:tcPr>
          <w:p w14:paraId="0CA6D781">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34920192">
            <w:pPr>
              <w:spacing w:before="0" w:after="0" w:line="276" w:lineRule="auto"/>
              <w:ind w:left="135"/>
              <w:jc w:val="center"/>
            </w:pPr>
            <w:r>
              <w:rPr>
                <w:rFonts w:ascii="Times New Roman" w:hAnsi="Times New Roman"/>
                <w:b w:val="0"/>
                <w:i w:val="0"/>
                <w:color w:val="000000"/>
                <w:sz w:val="24"/>
              </w:rPr>
              <w:t xml:space="preserve"> 1 </w:t>
            </w:r>
          </w:p>
        </w:tc>
        <w:tc>
          <w:tcPr>
            <w:tcW w:w="1373" w:type="dxa"/>
            <w:tcMar>
              <w:top w:w="50" w:type="dxa"/>
              <w:left w:w="100" w:type="dxa"/>
            </w:tcMar>
            <w:vAlign w:val="center"/>
          </w:tcPr>
          <w:p w14:paraId="338FB278">
            <w:pPr>
              <w:spacing w:before="0" w:after="0" w:line="276" w:lineRule="auto"/>
              <w:ind w:left="135"/>
              <w:jc w:val="center"/>
            </w:pPr>
          </w:p>
        </w:tc>
        <w:tc>
          <w:tcPr>
            <w:tcW w:w="1244" w:type="dxa"/>
            <w:tcMar>
              <w:top w:w="50" w:type="dxa"/>
              <w:left w:w="100" w:type="dxa"/>
            </w:tcMar>
            <w:vAlign w:val="center"/>
          </w:tcPr>
          <w:p w14:paraId="12F9F63D">
            <w:pPr>
              <w:spacing w:before="0" w:after="0"/>
              <w:ind w:left="135"/>
              <w:jc w:val="left"/>
              <w:rPr>
                <w:rFonts w:hint="default"/>
                <w:lang w:val="ru-RU"/>
              </w:rPr>
            </w:pPr>
            <w:r>
              <w:rPr>
                <w:rFonts w:hint="default"/>
                <w:lang w:val="ru-RU"/>
              </w:rPr>
              <w:t>6,8.04</w:t>
            </w:r>
          </w:p>
        </w:tc>
        <w:tc>
          <w:tcPr>
            <w:tcW w:w="2883" w:type="dxa"/>
            <w:tcMar>
              <w:top w:w="50" w:type="dxa"/>
              <w:left w:w="100" w:type="dxa"/>
            </w:tcMar>
            <w:vAlign w:val="center"/>
          </w:tcPr>
          <w:p w14:paraId="515528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"https://m.edsoo.ru/77c22fc5" \h </w:instrText>
            </w:r>
            <w:r>
              <w:fldChar w:fldCharType="separate"/>
            </w:r>
            <w:r>
              <w:rPr>
                <w:rFonts w:ascii="Times New Roman" w:hAnsi="Times New Roman"/>
                <w:b w:val="0"/>
                <w:i w:val="0"/>
                <w:color w:val="0000FF"/>
                <w:sz w:val="22"/>
                <w:u w:val="single"/>
              </w:rPr>
              <w:t>https://m.edsoo.ru/77c22fc5</w:t>
            </w:r>
            <w:r>
              <w:rPr>
                <w:rFonts w:ascii="Times New Roman" w:hAnsi="Times New Roman"/>
                <w:b w:val="0"/>
                <w:i w:val="0"/>
                <w:color w:val="0000FF"/>
                <w:sz w:val="22"/>
                <w:u w:val="single"/>
              </w:rPr>
              <w:fldChar w:fldCharType="end"/>
            </w:r>
          </w:p>
        </w:tc>
      </w:tr>
      <w:tr w14:paraId="1E1E4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7AA131C1">
            <w:pPr>
              <w:spacing w:before="0" w:after="0"/>
              <w:ind w:left="0"/>
              <w:jc w:val="left"/>
            </w:pPr>
            <w:r>
              <w:rPr>
                <w:rFonts w:ascii="Times New Roman" w:hAnsi="Times New Roman"/>
                <w:b w:val="0"/>
                <w:i w:val="0"/>
                <w:color w:val="000000"/>
                <w:sz w:val="24"/>
              </w:rPr>
              <w:t>28</w:t>
            </w:r>
          </w:p>
        </w:tc>
        <w:tc>
          <w:tcPr>
            <w:tcW w:w="4046" w:type="dxa"/>
            <w:tcMar>
              <w:top w:w="50" w:type="dxa"/>
              <w:left w:w="100" w:type="dxa"/>
            </w:tcMar>
            <w:vAlign w:val="center"/>
          </w:tcPr>
          <w:p w14:paraId="3F36E499">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1161" w:type="dxa"/>
            <w:tcMar>
              <w:top w:w="50" w:type="dxa"/>
              <w:left w:w="100" w:type="dxa"/>
            </w:tcMar>
            <w:vAlign w:val="center"/>
          </w:tcPr>
          <w:p w14:paraId="377E8FC7">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52FC1D20">
            <w:pPr>
              <w:spacing w:before="0" w:after="0" w:line="276" w:lineRule="auto"/>
              <w:ind w:left="135"/>
              <w:jc w:val="center"/>
            </w:pPr>
          </w:p>
        </w:tc>
        <w:tc>
          <w:tcPr>
            <w:tcW w:w="1373" w:type="dxa"/>
            <w:tcMar>
              <w:top w:w="50" w:type="dxa"/>
              <w:left w:w="100" w:type="dxa"/>
            </w:tcMar>
            <w:vAlign w:val="center"/>
          </w:tcPr>
          <w:p w14:paraId="219F40FB">
            <w:pPr>
              <w:spacing w:before="0" w:after="0" w:line="276" w:lineRule="auto"/>
              <w:ind w:left="135"/>
              <w:jc w:val="center"/>
            </w:pPr>
          </w:p>
        </w:tc>
        <w:tc>
          <w:tcPr>
            <w:tcW w:w="1244" w:type="dxa"/>
            <w:tcMar>
              <w:top w:w="50" w:type="dxa"/>
              <w:left w:w="100" w:type="dxa"/>
            </w:tcMar>
            <w:vAlign w:val="center"/>
          </w:tcPr>
          <w:p w14:paraId="7CF5A99F">
            <w:pPr>
              <w:spacing w:before="0" w:after="0"/>
              <w:ind w:left="135"/>
              <w:jc w:val="left"/>
              <w:rPr>
                <w:rFonts w:hint="default"/>
                <w:lang w:val="ru-RU"/>
              </w:rPr>
            </w:pPr>
            <w:r>
              <w:rPr>
                <w:rFonts w:hint="default"/>
                <w:lang w:val="ru-RU"/>
              </w:rPr>
              <w:t>13,15.04</w:t>
            </w:r>
          </w:p>
        </w:tc>
        <w:tc>
          <w:tcPr>
            <w:tcW w:w="2883" w:type="dxa"/>
            <w:tcMar>
              <w:top w:w="50" w:type="dxa"/>
              <w:left w:w="100" w:type="dxa"/>
            </w:tcMar>
            <w:vAlign w:val="center"/>
          </w:tcPr>
          <w:p w14:paraId="49204B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"https://m.edsoo.ru/1780ba5d" \h </w:instrText>
            </w:r>
            <w:r>
              <w:fldChar w:fldCharType="separate"/>
            </w:r>
            <w:r>
              <w:rPr>
                <w:rFonts w:ascii="Times New Roman" w:hAnsi="Times New Roman"/>
                <w:b w:val="0"/>
                <w:i w:val="0"/>
                <w:color w:val="0000FF"/>
                <w:sz w:val="22"/>
                <w:u w:val="single"/>
              </w:rPr>
              <w:t>https://m.edsoo.ru/1780ba5d</w:t>
            </w:r>
            <w:r>
              <w:rPr>
                <w:rFonts w:ascii="Times New Roman" w:hAnsi="Times New Roman"/>
                <w:b w:val="0"/>
                <w:i w:val="0"/>
                <w:color w:val="0000FF"/>
                <w:sz w:val="22"/>
                <w:u w:val="single"/>
              </w:rPr>
              <w:fldChar w:fldCharType="end"/>
            </w:r>
          </w:p>
        </w:tc>
      </w:tr>
      <w:tr w14:paraId="6F8D9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3FA75E71">
            <w:pPr>
              <w:spacing w:before="0" w:after="0"/>
              <w:ind w:left="0"/>
              <w:jc w:val="left"/>
            </w:pPr>
            <w:r>
              <w:rPr>
                <w:rFonts w:ascii="Times New Roman" w:hAnsi="Times New Roman"/>
                <w:b w:val="0"/>
                <w:i w:val="0"/>
                <w:color w:val="000000"/>
                <w:sz w:val="24"/>
              </w:rPr>
              <w:t>29</w:t>
            </w:r>
          </w:p>
        </w:tc>
        <w:tc>
          <w:tcPr>
            <w:tcW w:w="4046" w:type="dxa"/>
            <w:tcMar>
              <w:top w:w="50" w:type="dxa"/>
              <w:left w:w="100" w:type="dxa"/>
            </w:tcMar>
            <w:vAlign w:val="center"/>
          </w:tcPr>
          <w:p w14:paraId="5D7076D3">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1161" w:type="dxa"/>
            <w:tcMar>
              <w:top w:w="50" w:type="dxa"/>
              <w:left w:w="100" w:type="dxa"/>
            </w:tcMar>
            <w:vAlign w:val="center"/>
          </w:tcPr>
          <w:p w14:paraId="4452C524">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7A34CA7B">
            <w:pPr>
              <w:spacing w:before="0" w:after="0" w:line="276" w:lineRule="auto"/>
              <w:ind w:left="135"/>
              <w:jc w:val="center"/>
            </w:pPr>
          </w:p>
        </w:tc>
        <w:tc>
          <w:tcPr>
            <w:tcW w:w="1373" w:type="dxa"/>
            <w:tcMar>
              <w:top w:w="50" w:type="dxa"/>
              <w:left w:w="100" w:type="dxa"/>
            </w:tcMar>
            <w:vAlign w:val="center"/>
          </w:tcPr>
          <w:p w14:paraId="0BC64F6A">
            <w:pPr>
              <w:spacing w:before="0" w:after="0" w:line="276" w:lineRule="auto"/>
              <w:ind w:left="135"/>
              <w:jc w:val="center"/>
            </w:pPr>
          </w:p>
        </w:tc>
        <w:tc>
          <w:tcPr>
            <w:tcW w:w="1244" w:type="dxa"/>
            <w:tcMar>
              <w:top w:w="50" w:type="dxa"/>
              <w:left w:w="100" w:type="dxa"/>
            </w:tcMar>
            <w:vAlign w:val="center"/>
          </w:tcPr>
          <w:p w14:paraId="35D72ACB">
            <w:pPr>
              <w:spacing w:before="0" w:after="0"/>
              <w:ind w:left="135"/>
              <w:jc w:val="left"/>
              <w:rPr>
                <w:rFonts w:hint="default"/>
                <w:lang w:val="ru-RU"/>
              </w:rPr>
            </w:pPr>
            <w:r>
              <w:rPr>
                <w:rFonts w:hint="default"/>
                <w:lang w:val="ru-RU"/>
              </w:rPr>
              <w:t>20,22.04</w:t>
            </w:r>
          </w:p>
        </w:tc>
        <w:tc>
          <w:tcPr>
            <w:tcW w:w="2883" w:type="dxa"/>
            <w:tcMar>
              <w:top w:w="50" w:type="dxa"/>
              <w:left w:w="100" w:type="dxa"/>
            </w:tcMar>
            <w:vAlign w:val="center"/>
          </w:tcPr>
          <w:p w14:paraId="4037DC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"https://m.edsoo.ru/078cd184" \h </w:instrText>
            </w:r>
            <w:r>
              <w:fldChar w:fldCharType="separate"/>
            </w:r>
            <w:r>
              <w:rPr>
                <w:rFonts w:ascii="Times New Roman" w:hAnsi="Times New Roman"/>
                <w:b w:val="0"/>
                <w:i w:val="0"/>
                <w:color w:val="0000FF"/>
                <w:sz w:val="22"/>
                <w:u w:val="single"/>
              </w:rPr>
              <w:t>https://m.edsoo.ru/078cd184</w:t>
            </w:r>
            <w:r>
              <w:rPr>
                <w:rFonts w:ascii="Times New Roman" w:hAnsi="Times New Roman"/>
                <w:b w:val="0"/>
                <w:i w:val="0"/>
                <w:color w:val="0000FF"/>
                <w:sz w:val="22"/>
                <w:u w:val="single"/>
              </w:rPr>
              <w:fldChar w:fldCharType="end"/>
            </w:r>
          </w:p>
        </w:tc>
      </w:tr>
      <w:tr w14:paraId="1206E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42930AA5">
            <w:pPr>
              <w:spacing w:before="0" w:after="0"/>
              <w:ind w:left="0"/>
              <w:jc w:val="left"/>
            </w:pPr>
            <w:r>
              <w:rPr>
                <w:rFonts w:ascii="Times New Roman" w:hAnsi="Times New Roman"/>
                <w:b w:val="0"/>
                <w:i w:val="0"/>
                <w:color w:val="000000"/>
                <w:sz w:val="24"/>
              </w:rPr>
              <w:t>30</w:t>
            </w:r>
          </w:p>
        </w:tc>
        <w:tc>
          <w:tcPr>
            <w:tcW w:w="4046" w:type="dxa"/>
            <w:tcMar>
              <w:top w:w="50" w:type="dxa"/>
              <w:left w:w="100" w:type="dxa"/>
            </w:tcMar>
            <w:vAlign w:val="center"/>
          </w:tcPr>
          <w:p w14:paraId="71EDD0B1">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1161" w:type="dxa"/>
            <w:tcMar>
              <w:top w:w="50" w:type="dxa"/>
              <w:left w:w="100" w:type="dxa"/>
            </w:tcMar>
            <w:vAlign w:val="center"/>
          </w:tcPr>
          <w:p w14:paraId="20753B18">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637ED93D">
            <w:pPr>
              <w:spacing w:before="0" w:after="0" w:line="276" w:lineRule="auto"/>
              <w:ind w:left="135"/>
              <w:jc w:val="center"/>
            </w:pPr>
          </w:p>
        </w:tc>
        <w:tc>
          <w:tcPr>
            <w:tcW w:w="1373" w:type="dxa"/>
            <w:tcMar>
              <w:top w:w="50" w:type="dxa"/>
              <w:left w:w="100" w:type="dxa"/>
            </w:tcMar>
            <w:vAlign w:val="center"/>
          </w:tcPr>
          <w:p w14:paraId="0602902F">
            <w:pPr>
              <w:spacing w:before="0" w:after="0" w:line="276" w:lineRule="auto"/>
              <w:ind w:left="135"/>
              <w:jc w:val="center"/>
            </w:pPr>
          </w:p>
        </w:tc>
        <w:tc>
          <w:tcPr>
            <w:tcW w:w="1244" w:type="dxa"/>
            <w:tcMar>
              <w:top w:w="50" w:type="dxa"/>
              <w:left w:w="100" w:type="dxa"/>
            </w:tcMar>
            <w:vAlign w:val="center"/>
          </w:tcPr>
          <w:p w14:paraId="7EB55D35">
            <w:pPr>
              <w:spacing w:before="0" w:after="0"/>
              <w:ind w:left="135"/>
              <w:jc w:val="left"/>
              <w:rPr>
                <w:rFonts w:hint="default"/>
                <w:lang w:val="ru-RU"/>
              </w:rPr>
            </w:pPr>
            <w:r>
              <w:rPr>
                <w:rFonts w:hint="default"/>
                <w:lang w:val="ru-RU"/>
              </w:rPr>
              <w:t>27,29.04</w:t>
            </w:r>
          </w:p>
        </w:tc>
        <w:tc>
          <w:tcPr>
            <w:tcW w:w="2883" w:type="dxa"/>
            <w:tcMar>
              <w:top w:w="50" w:type="dxa"/>
              <w:left w:w="100" w:type="dxa"/>
            </w:tcMar>
            <w:vAlign w:val="center"/>
          </w:tcPr>
          <w:p w14:paraId="62ED5D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"https://m.edsoo.ru/7491efe0" \h </w:instrText>
            </w:r>
            <w:r>
              <w:fldChar w:fldCharType="separate"/>
            </w:r>
            <w:r>
              <w:rPr>
                <w:rFonts w:ascii="Times New Roman" w:hAnsi="Times New Roman"/>
                <w:b w:val="0"/>
                <w:i w:val="0"/>
                <w:color w:val="0000FF"/>
                <w:sz w:val="22"/>
                <w:u w:val="single"/>
              </w:rPr>
              <w:t>https://m.edsoo.ru/7491efe0</w:t>
            </w:r>
            <w:r>
              <w:rPr>
                <w:rFonts w:ascii="Times New Roman" w:hAnsi="Times New Roman"/>
                <w:b w:val="0"/>
                <w:i w:val="0"/>
                <w:color w:val="0000FF"/>
                <w:sz w:val="22"/>
                <w:u w:val="single"/>
              </w:rPr>
              <w:fldChar w:fldCharType="end"/>
            </w:r>
          </w:p>
        </w:tc>
      </w:tr>
      <w:tr w14:paraId="771DC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70A36992">
            <w:pPr>
              <w:spacing w:before="0" w:after="0"/>
              <w:ind w:left="0"/>
              <w:jc w:val="left"/>
            </w:pPr>
            <w:r>
              <w:rPr>
                <w:rFonts w:ascii="Times New Roman" w:hAnsi="Times New Roman"/>
                <w:b w:val="0"/>
                <w:i w:val="0"/>
                <w:color w:val="000000"/>
                <w:sz w:val="24"/>
              </w:rPr>
              <w:t>31</w:t>
            </w:r>
          </w:p>
        </w:tc>
        <w:tc>
          <w:tcPr>
            <w:tcW w:w="4046" w:type="dxa"/>
            <w:tcMar>
              <w:top w:w="50" w:type="dxa"/>
              <w:left w:w="100" w:type="dxa"/>
            </w:tcMar>
            <w:vAlign w:val="center"/>
          </w:tcPr>
          <w:p w14:paraId="6F8051B5">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1161" w:type="dxa"/>
            <w:tcMar>
              <w:top w:w="50" w:type="dxa"/>
              <w:left w:w="100" w:type="dxa"/>
            </w:tcMar>
            <w:vAlign w:val="center"/>
          </w:tcPr>
          <w:p w14:paraId="33FE61F8">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0E61D8DA">
            <w:pPr>
              <w:spacing w:before="0" w:after="0" w:line="276" w:lineRule="auto"/>
              <w:ind w:left="135"/>
              <w:jc w:val="center"/>
            </w:pPr>
          </w:p>
        </w:tc>
        <w:tc>
          <w:tcPr>
            <w:tcW w:w="1373" w:type="dxa"/>
            <w:tcMar>
              <w:top w:w="50" w:type="dxa"/>
              <w:left w:w="100" w:type="dxa"/>
            </w:tcMar>
            <w:vAlign w:val="center"/>
          </w:tcPr>
          <w:p w14:paraId="43A457EF">
            <w:pPr>
              <w:spacing w:before="0" w:after="0" w:line="276" w:lineRule="auto"/>
              <w:ind w:left="135"/>
              <w:jc w:val="center"/>
            </w:pPr>
          </w:p>
        </w:tc>
        <w:tc>
          <w:tcPr>
            <w:tcW w:w="1244" w:type="dxa"/>
            <w:tcMar>
              <w:top w:w="50" w:type="dxa"/>
              <w:left w:w="100" w:type="dxa"/>
            </w:tcMar>
            <w:vAlign w:val="center"/>
          </w:tcPr>
          <w:p w14:paraId="19754EAF">
            <w:pPr>
              <w:spacing w:before="0" w:after="0"/>
              <w:ind w:left="135"/>
              <w:jc w:val="left"/>
              <w:rPr>
                <w:rFonts w:hint="default"/>
                <w:lang w:val="ru-RU"/>
              </w:rPr>
            </w:pPr>
            <w:r>
              <w:rPr>
                <w:rFonts w:hint="default"/>
                <w:lang w:val="ru-RU"/>
              </w:rPr>
              <w:t>4,6.05</w:t>
            </w:r>
          </w:p>
        </w:tc>
        <w:tc>
          <w:tcPr>
            <w:tcW w:w="2883" w:type="dxa"/>
            <w:tcMar>
              <w:top w:w="50" w:type="dxa"/>
              <w:left w:w="100" w:type="dxa"/>
            </w:tcMar>
            <w:vAlign w:val="center"/>
          </w:tcPr>
          <w:p w14:paraId="6D2E0F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"https://m.edsoo.ru/4dffda97" \h </w:instrText>
            </w:r>
            <w:r>
              <w:fldChar w:fldCharType="separate"/>
            </w:r>
            <w:r>
              <w:rPr>
                <w:rFonts w:ascii="Times New Roman" w:hAnsi="Times New Roman"/>
                <w:b w:val="0"/>
                <w:i w:val="0"/>
                <w:color w:val="0000FF"/>
                <w:sz w:val="22"/>
                <w:u w:val="single"/>
              </w:rPr>
              <w:t>https://m.edsoo.ru/4dffda97</w:t>
            </w:r>
            <w:r>
              <w:rPr>
                <w:rFonts w:ascii="Times New Roman" w:hAnsi="Times New Roman"/>
                <w:b w:val="0"/>
                <w:i w:val="0"/>
                <w:color w:val="0000FF"/>
                <w:sz w:val="22"/>
                <w:u w:val="single"/>
              </w:rPr>
              <w:fldChar w:fldCharType="end"/>
            </w:r>
          </w:p>
        </w:tc>
      </w:tr>
      <w:tr w14:paraId="53F46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1" w:type="dxa"/>
            <w:tcMar>
              <w:top w:w="50" w:type="dxa"/>
              <w:left w:w="100" w:type="dxa"/>
            </w:tcMar>
            <w:vAlign w:val="center"/>
          </w:tcPr>
          <w:p w14:paraId="6BA1AF89">
            <w:pPr>
              <w:spacing w:before="0" w:after="0"/>
              <w:ind w:left="0"/>
              <w:jc w:val="left"/>
            </w:pPr>
            <w:r>
              <w:rPr>
                <w:rFonts w:ascii="Times New Roman" w:hAnsi="Times New Roman"/>
                <w:b w:val="0"/>
                <w:i w:val="0"/>
                <w:color w:val="000000"/>
                <w:sz w:val="24"/>
              </w:rPr>
              <w:t>32</w:t>
            </w:r>
          </w:p>
        </w:tc>
        <w:tc>
          <w:tcPr>
            <w:tcW w:w="4046" w:type="dxa"/>
            <w:tcMar>
              <w:top w:w="50" w:type="dxa"/>
              <w:left w:w="100" w:type="dxa"/>
            </w:tcMar>
            <w:vAlign w:val="center"/>
          </w:tcPr>
          <w:p w14:paraId="7C25C1D5">
            <w:pPr>
              <w:spacing w:before="0" w:after="0"/>
              <w:ind w:left="135"/>
              <w:jc w:val="left"/>
              <w:rPr>
                <w:rFonts w:ascii="Times New Roman" w:hAnsi="Times New Roman"/>
                <w:b w:val="0"/>
                <w:i w:val="0"/>
                <w:color w:val="000000"/>
                <w:sz w:val="24"/>
              </w:rPr>
            </w:pPr>
            <w:r>
              <w:rPr>
                <w:rFonts w:ascii="Times New Roman" w:hAnsi="Times New Roman"/>
                <w:b w:val="0"/>
                <w:i w:val="0"/>
                <w:color w:val="000000"/>
                <w:sz w:val="24"/>
              </w:rPr>
              <w:t>Повторение, обобщение и систематизация знаний. Основные фигуры, факты, теоремы курса стереометрии</w:t>
            </w:r>
          </w:p>
          <w:p w14:paraId="36CAB463">
            <w:pPr>
              <w:spacing w:before="0" w:after="0"/>
              <w:ind w:left="135"/>
              <w:jc w:val="left"/>
              <w:rPr>
                <w:rFonts w:ascii="Times New Roman" w:hAnsi="Times New Roman"/>
                <w:b w:val="0"/>
                <w:i w:val="0"/>
                <w:color w:val="000000"/>
                <w:sz w:val="24"/>
              </w:rPr>
            </w:pPr>
            <w:r>
              <w:rPr>
                <w:rFonts w:ascii="Times New Roman" w:hAnsi="Times New Roman"/>
                <w:b w:val="0"/>
                <w:i w:val="0"/>
                <w:color w:val="000000"/>
                <w:sz w:val="24"/>
              </w:rPr>
              <w:t>Итоговая контрольная работа</w:t>
            </w:r>
          </w:p>
        </w:tc>
        <w:tc>
          <w:tcPr>
            <w:tcW w:w="1161" w:type="dxa"/>
            <w:tcMar>
              <w:top w:w="50" w:type="dxa"/>
              <w:left w:w="100" w:type="dxa"/>
            </w:tcMar>
            <w:vAlign w:val="center"/>
          </w:tcPr>
          <w:p w14:paraId="1587D515">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66142382">
            <w:pPr>
              <w:spacing w:before="0" w:after="0" w:line="276" w:lineRule="auto"/>
              <w:ind w:left="135"/>
              <w:jc w:val="center"/>
            </w:pPr>
          </w:p>
        </w:tc>
        <w:tc>
          <w:tcPr>
            <w:tcW w:w="1373" w:type="dxa"/>
            <w:tcMar>
              <w:top w:w="50" w:type="dxa"/>
              <w:left w:w="100" w:type="dxa"/>
            </w:tcMar>
            <w:vAlign w:val="center"/>
          </w:tcPr>
          <w:p w14:paraId="389BBE69">
            <w:pPr>
              <w:spacing w:before="0" w:after="0" w:line="276" w:lineRule="auto"/>
              <w:ind w:left="135"/>
              <w:jc w:val="center"/>
            </w:pPr>
          </w:p>
        </w:tc>
        <w:tc>
          <w:tcPr>
            <w:tcW w:w="1244" w:type="dxa"/>
            <w:tcMar>
              <w:top w:w="50" w:type="dxa"/>
              <w:left w:w="100" w:type="dxa"/>
            </w:tcMar>
            <w:vAlign w:val="center"/>
          </w:tcPr>
          <w:p w14:paraId="6CE65D9B">
            <w:pPr>
              <w:spacing w:before="0" w:after="0"/>
              <w:ind w:left="135"/>
              <w:jc w:val="left"/>
              <w:rPr>
                <w:rFonts w:hint="default"/>
                <w:lang w:val="ru-RU"/>
              </w:rPr>
            </w:pPr>
            <w:r>
              <w:rPr>
                <w:rFonts w:hint="default"/>
                <w:lang w:val="ru-RU"/>
              </w:rPr>
              <w:t>13,18.05</w:t>
            </w:r>
          </w:p>
        </w:tc>
        <w:tc>
          <w:tcPr>
            <w:tcW w:w="2883" w:type="dxa"/>
            <w:tcMar>
              <w:top w:w="50" w:type="dxa"/>
              <w:left w:w="100" w:type="dxa"/>
            </w:tcMar>
            <w:vAlign w:val="center"/>
          </w:tcPr>
          <w:p w14:paraId="4AA1B5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"https://m.edsoo.ru/74b2ad91" \h </w:instrText>
            </w:r>
            <w:r>
              <w:fldChar w:fldCharType="separate"/>
            </w:r>
            <w:r>
              <w:rPr>
                <w:rFonts w:ascii="Times New Roman" w:hAnsi="Times New Roman"/>
                <w:b w:val="0"/>
                <w:i w:val="0"/>
                <w:color w:val="0000FF"/>
                <w:sz w:val="22"/>
                <w:u w:val="single"/>
              </w:rPr>
              <w:t>https://m.edsoo.ru/74b2ad91</w:t>
            </w:r>
            <w:r>
              <w:rPr>
                <w:rFonts w:ascii="Times New Roman" w:hAnsi="Times New Roman"/>
                <w:b w:val="0"/>
                <w:i w:val="0"/>
                <w:color w:val="0000FF"/>
                <w:sz w:val="22"/>
                <w:u w:val="single"/>
              </w:rPr>
              <w:fldChar w:fldCharType="end"/>
            </w:r>
          </w:p>
        </w:tc>
      </w:tr>
      <w:tr w14:paraId="2A04C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221" w:hRule="atLeast"/>
          <w:tblCellSpacing w:w="0" w:type="dxa"/>
        </w:trPr>
        <w:tc>
          <w:tcPr>
            <w:tcW w:w="991" w:type="dxa"/>
            <w:tcMar>
              <w:top w:w="50" w:type="dxa"/>
              <w:left w:w="100" w:type="dxa"/>
            </w:tcMar>
            <w:vAlign w:val="center"/>
          </w:tcPr>
          <w:p w14:paraId="7630BC72">
            <w:pPr>
              <w:spacing w:before="0" w:after="0"/>
              <w:ind w:left="0"/>
              <w:jc w:val="left"/>
              <w:rPr>
                <w:rFonts w:hint="default"/>
                <w:lang w:val="ru-RU"/>
              </w:rPr>
            </w:pPr>
            <w:r>
              <w:rPr>
                <w:rFonts w:ascii="Times New Roman" w:hAnsi="Times New Roman"/>
                <w:b w:val="0"/>
                <w:i w:val="0"/>
                <w:color w:val="000000"/>
                <w:sz w:val="24"/>
              </w:rPr>
              <w:t>33</w:t>
            </w:r>
            <w:r>
              <w:rPr>
                <w:rFonts w:hint="default" w:ascii="Times New Roman" w:hAnsi="Times New Roman"/>
                <w:b w:val="0"/>
                <w:i w:val="0"/>
                <w:color w:val="000000"/>
                <w:sz w:val="24"/>
                <w:lang w:val="ru-RU"/>
              </w:rPr>
              <w:t>-34</w:t>
            </w:r>
          </w:p>
        </w:tc>
        <w:tc>
          <w:tcPr>
            <w:tcW w:w="4046" w:type="dxa"/>
            <w:tcMar>
              <w:top w:w="50" w:type="dxa"/>
              <w:left w:w="100" w:type="dxa"/>
            </w:tcMar>
            <w:vAlign w:val="center"/>
          </w:tcPr>
          <w:p w14:paraId="2241D9A7">
            <w:pPr>
              <w:spacing w:before="0" w:after="0"/>
              <w:ind w:left="135"/>
              <w:jc w:val="left"/>
              <w:rPr>
                <w:rFonts w:ascii="Times New Roman" w:hAnsi="Times New Roman"/>
                <w:b w:val="0"/>
                <w:i w:val="0"/>
                <w:color w:val="000000"/>
                <w:sz w:val="24"/>
              </w:rPr>
            </w:pPr>
            <w:r>
              <w:rPr>
                <w:rFonts w:ascii="Times New Roman" w:hAnsi="Times New Roman"/>
                <w:b w:val="0"/>
                <w:i w:val="0"/>
                <w:color w:val="000000"/>
                <w:sz w:val="24"/>
              </w:rPr>
              <w:t>Повторение, обобщение и систематизация знаний. Основные фигуры, факты, теоремы курса стереоме</w:t>
            </w:r>
            <w:bookmarkStart w:id="33" w:name="_GoBack"/>
            <w:bookmarkEnd w:id="33"/>
            <w:r>
              <w:rPr>
                <w:rFonts w:ascii="Times New Roman" w:hAnsi="Times New Roman"/>
                <w:b w:val="0"/>
                <w:i w:val="0"/>
                <w:color w:val="000000"/>
                <w:sz w:val="24"/>
              </w:rPr>
              <w:t>трии</w:t>
            </w:r>
          </w:p>
        </w:tc>
        <w:tc>
          <w:tcPr>
            <w:tcW w:w="1161" w:type="dxa"/>
            <w:tcMar>
              <w:top w:w="50" w:type="dxa"/>
              <w:left w:w="100" w:type="dxa"/>
            </w:tcMar>
            <w:vAlign w:val="center"/>
          </w:tcPr>
          <w:p w14:paraId="564967A8">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2</w:t>
            </w:r>
          </w:p>
        </w:tc>
        <w:tc>
          <w:tcPr>
            <w:tcW w:w="1298" w:type="dxa"/>
            <w:tcMar>
              <w:top w:w="50" w:type="dxa"/>
              <w:left w:w="100" w:type="dxa"/>
            </w:tcMar>
            <w:vAlign w:val="center"/>
          </w:tcPr>
          <w:p w14:paraId="21A59BFB">
            <w:pPr>
              <w:spacing w:before="0" w:after="0" w:line="276" w:lineRule="auto"/>
              <w:ind w:left="135"/>
              <w:jc w:val="center"/>
            </w:pPr>
            <w:r>
              <w:rPr>
                <w:rFonts w:ascii="Times New Roman" w:hAnsi="Times New Roman"/>
                <w:b w:val="0"/>
                <w:i w:val="0"/>
                <w:color w:val="000000"/>
                <w:sz w:val="24"/>
              </w:rPr>
              <w:t xml:space="preserve"> 1 </w:t>
            </w:r>
          </w:p>
        </w:tc>
        <w:tc>
          <w:tcPr>
            <w:tcW w:w="1373" w:type="dxa"/>
            <w:tcMar>
              <w:top w:w="50" w:type="dxa"/>
              <w:left w:w="100" w:type="dxa"/>
            </w:tcMar>
            <w:vAlign w:val="center"/>
          </w:tcPr>
          <w:p w14:paraId="1D74F19A">
            <w:pPr>
              <w:spacing w:before="0" w:after="0" w:line="276" w:lineRule="auto"/>
              <w:ind w:left="135"/>
              <w:jc w:val="center"/>
            </w:pPr>
          </w:p>
        </w:tc>
        <w:tc>
          <w:tcPr>
            <w:tcW w:w="1244" w:type="dxa"/>
            <w:tcMar>
              <w:top w:w="50" w:type="dxa"/>
              <w:left w:w="100" w:type="dxa"/>
            </w:tcMar>
            <w:vAlign w:val="center"/>
          </w:tcPr>
          <w:p w14:paraId="3147A061">
            <w:pPr>
              <w:spacing w:before="0" w:after="0"/>
              <w:ind w:left="135"/>
              <w:jc w:val="left"/>
              <w:rPr>
                <w:rFonts w:hint="default"/>
                <w:lang w:val="ru-RU"/>
              </w:rPr>
            </w:pPr>
            <w:r>
              <w:rPr>
                <w:rFonts w:hint="default"/>
                <w:lang w:val="ru-RU"/>
              </w:rPr>
              <w:t>20,25.05</w:t>
            </w:r>
          </w:p>
        </w:tc>
        <w:tc>
          <w:tcPr>
            <w:tcW w:w="2883" w:type="dxa"/>
            <w:tcMar>
              <w:top w:w="50" w:type="dxa"/>
              <w:left w:w="100" w:type="dxa"/>
            </w:tcMar>
            <w:vAlign w:val="center"/>
          </w:tcPr>
          <w:p w14:paraId="0D5E58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"https://m.edsoo.ru/ec24dfc2" \h </w:instrText>
            </w:r>
            <w:r>
              <w:fldChar w:fldCharType="separate"/>
            </w:r>
            <w:r>
              <w:rPr>
                <w:rFonts w:ascii="Times New Roman" w:hAnsi="Times New Roman"/>
                <w:b w:val="0"/>
                <w:i w:val="0"/>
                <w:color w:val="0000FF"/>
                <w:sz w:val="22"/>
                <w:u w:val="single"/>
              </w:rPr>
              <w:t>https://m.edsoo.ru/ec24dfc2</w:t>
            </w:r>
            <w:r>
              <w:rPr>
                <w:rFonts w:ascii="Times New Roman" w:hAnsi="Times New Roman"/>
                <w:b w:val="0"/>
                <w:i w:val="0"/>
                <w:color w:val="0000FF"/>
                <w:sz w:val="22"/>
                <w:u w:val="single"/>
              </w:rPr>
              <w:fldChar w:fldCharType="end"/>
            </w:r>
          </w:p>
        </w:tc>
      </w:tr>
      <w:tr w14:paraId="1EA39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8596037">
            <w:pPr>
              <w:spacing w:before="0" w:after="0"/>
              <w:ind w:left="135"/>
              <w:jc w:val="left"/>
            </w:pPr>
            <w:r>
              <w:rPr>
                <w:rFonts w:ascii="Times New Roman" w:hAnsi="Times New Roman"/>
                <w:b w:val="0"/>
                <w:i w:val="0"/>
                <w:color w:val="000000"/>
                <w:sz w:val="24"/>
              </w:rPr>
              <w:t>ОБЩЕЕ КОЛИЧЕСТВО ЧАСОВ ПО ПРОГРАММЕ</w:t>
            </w:r>
          </w:p>
        </w:tc>
        <w:tc>
          <w:tcPr>
            <w:tcW w:w="1161" w:type="dxa"/>
            <w:tcMar>
              <w:top w:w="50" w:type="dxa"/>
              <w:left w:w="100" w:type="dxa"/>
            </w:tcMar>
            <w:vAlign w:val="center"/>
          </w:tcPr>
          <w:p w14:paraId="724FF39B">
            <w:pPr>
              <w:spacing w:before="0" w:after="0" w:line="276" w:lineRule="auto"/>
              <w:ind w:left="135"/>
              <w:jc w:val="center"/>
              <w:rPr>
                <w:rFonts w:hint="default"/>
                <w:lang w:val="ru-RU"/>
              </w:rP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68</w:t>
            </w:r>
          </w:p>
        </w:tc>
        <w:tc>
          <w:tcPr>
            <w:tcW w:w="1298" w:type="dxa"/>
            <w:tcMar>
              <w:top w:w="50" w:type="dxa"/>
              <w:left w:w="100" w:type="dxa"/>
            </w:tcMar>
            <w:vAlign w:val="center"/>
          </w:tcPr>
          <w:p w14:paraId="70D699FF">
            <w:pPr>
              <w:spacing w:before="0" w:after="0" w:line="276" w:lineRule="auto"/>
              <w:ind w:left="135"/>
              <w:jc w:val="center"/>
            </w:pPr>
            <w:r>
              <w:rPr>
                <w:rFonts w:ascii="Times New Roman" w:hAnsi="Times New Roman"/>
                <w:b w:val="0"/>
                <w:i w:val="0"/>
                <w:color w:val="000000"/>
                <w:sz w:val="24"/>
              </w:rPr>
              <w:t xml:space="preserve"> 3 </w:t>
            </w:r>
          </w:p>
        </w:tc>
        <w:tc>
          <w:tcPr>
            <w:tcW w:w="1373" w:type="dxa"/>
            <w:tcMar>
              <w:top w:w="50" w:type="dxa"/>
              <w:left w:w="100" w:type="dxa"/>
            </w:tcMar>
            <w:vAlign w:val="center"/>
          </w:tcPr>
          <w:p w14:paraId="231C083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DC7C9FF">
            <w:pPr>
              <w:jc w:val="left"/>
              <w:rPr>
                <w:rFonts w:hint="default"/>
                <w:lang w:val="ru-RU"/>
              </w:rPr>
            </w:pPr>
          </w:p>
        </w:tc>
      </w:tr>
    </w:tbl>
    <w:p w14:paraId="5580E566">
      <w:pPr>
        <w:sectPr>
          <w:pgSz w:w="16383" w:h="11906" w:orient="landscape"/>
          <w:cols w:space="720" w:num="1"/>
        </w:sectPr>
      </w:pPr>
      <w:bookmarkStart w:id="22" w:name="block-55323992"/>
    </w:p>
    <w:bookmarkEnd w:id="21"/>
    <w:bookmarkEnd w:id="22"/>
    <w:p w14:paraId="38A7BAC3">
      <w:pPr>
        <w:spacing w:before="199" w:after="199" w:line="336" w:lineRule="auto"/>
        <w:ind w:left="120"/>
        <w:jc w:val="left"/>
      </w:pPr>
      <w:bookmarkStart w:id="23" w:name="block-55323995"/>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2E0FF67B">
      <w:pPr>
        <w:spacing w:before="199" w:after="199" w:line="336" w:lineRule="auto"/>
        <w:ind w:left="120"/>
        <w:jc w:val="left"/>
      </w:pPr>
    </w:p>
    <w:p w14:paraId="495E3400">
      <w:pPr>
        <w:spacing w:before="199" w:after="199" w:line="336" w:lineRule="auto"/>
        <w:ind w:left="120"/>
        <w:jc w:val="left"/>
      </w:pPr>
      <w:r>
        <w:rPr>
          <w:rFonts w:ascii="Times New Roman" w:hAnsi="Times New Roman"/>
          <w:b/>
          <w:i w:val="0"/>
          <w:color w:val="000000"/>
          <w:sz w:val="28"/>
        </w:rPr>
        <w:t>10 КЛАСС</w:t>
      </w:r>
    </w:p>
    <w:p w14:paraId="737EBDF1">
      <w:pPr>
        <w:spacing w:before="0" w:after="0"/>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25"/>
        <w:gridCol w:w="7118"/>
      </w:tblGrid>
      <w:tr w14:paraId="4FA77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6BD99E5B">
            <w:pPr>
              <w:spacing w:before="0" w:after="0"/>
              <w:ind w:left="192"/>
              <w:jc w:val="left"/>
            </w:pPr>
            <w:r>
              <w:rPr>
                <w:rFonts w:ascii="Times New Roman" w:hAnsi="Times New Roman"/>
                <w:b/>
                <w:i w:val="0"/>
                <w:color w:val="000000"/>
                <w:sz w:val="24"/>
              </w:rPr>
              <w:t xml:space="preserve"> Код проверяемого результата </w:t>
            </w:r>
          </w:p>
        </w:tc>
        <w:tc>
          <w:tcPr>
            <w:tcW w:w="12211" w:type="dxa"/>
            <w:tcMar>
              <w:top w:w="50" w:type="dxa"/>
              <w:left w:w="100" w:type="dxa"/>
            </w:tcMar>
            <w:vAlign w:val="center"/>
          </w:tcPr>
          <w:p w14:paraId="4AB1A403">
            <w:pPr>
              <w:spacing w:before="0" w:after="0"/>
              <w:ind w:left="19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1D723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533D669C">
            <w:pPr>
              <w:spacing w:before="0" w:after="0" w:line="336" w:lineRule="auto"/>
              <w:ind w:left="234"/>
              <w:jc w:val="center"/>
            </w:pPr>
            <w:r>
              <w:rPr>
                <w:rFonts w:ascii="Times New Roman" w:hAnsi="Times New Roman"/>
                <w:b w:val="0"/>
                <w:i w:val="0"/>
                <w:color w:val="000000"/>
                <w:sz w:val="24"/>
              </w:rPr>
              <w:t>7</w:t>
            </w:r>
          </w:p>
        </w:tc>
        <w:tc>
          <w:tcPr>
            <w:tcW w:w="12211" w:type="dxa"/>
            <w:tcMar>
              <w:top w:w="50" w:type="dxa"/>
              <w:left w:w="100" w:type="dxa"/>
            </w:tcMar>
            <w:vAlign w:val="center"/>
          </w:tcPr>
          <w:p w14:paraId="0F6CB536">
            <w:pPr>
              <w:spacing w:before="0" w:after="0" w:line="336" w:lineRule="auto"/>
              <w:ind w:left="234"/>
              <w:jc w:val="both"/>
            </w:pPr>
            <w:r>
              <w:rPr>
                <w:rFonts w:ascii="Times New Roman" w:hAnsi="Times New Roman"/>
                <w:b w:val="0"/>
                <w:i w:val="0"/>
                <w:color w:val="000000"/>
                <w:sz w:val="24"/>
              </w:rPr>
              <w:t>Геометрия</w:t>
            </w:r>
          </w:p>
        </w:tc>
      </w:tr>
      <w:tr w14:paraId="1486F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20E8676">
            <w:pPr>
              <w:spacing w:before="0" w:after="0" w:line="336" w:lineRule="auto"/>
              <w:ind w:left="234"/>
              <w:jc w:val="center"/>
            </w:pPr>
            <w:r>
              <w:rPr>
                <w:rFonts w:ascii="Times New Roman" w:hAnsi="Times New Roman"/>
                <w:b w:val="0"/>
                <w:i w:val="0"/>
                <w:color w:val="000000"/>
                <w:sz w:val="24"/>
              </w:rPr>
              <w:t>7.1</w:t>
            </w:r>
          </w:p>
        </w:tc>
        <w:tc>
          <w:tcPr>
            <w:tcW w:w="12211" w:type="dxa"/>
            <w:tcMar>
              <w:top w:w="50" w:type="dxa"/>
              <w:left w:w="100" w:type="dxa"/>
            </w:tcMar>
            <w:vAlign w:val="center"/>
          </w:tcPr>
          <w:p w14:paraId="63BF6AD9">
            <w:pPr>
              <w:spacing w:before="0" w:after="0" w:line="336" w:lineRule="auto"/>
              <w:ind w:left="234"/>
              <w:jc w:val="both"/>
            </w:pPr>
            <w:r>
              <w:rPr>
                <w:rFonts w:ascii="Times New Roman" w:hAnsi="Times New Roman"/>
                <w:b w:val="0"/>
                <w:i w:val="0"/>
                <w:color w:val="000000"/>
                <w:sz w:val="24"/>
              </w:rPr>
              <w:t>Оперировать понятиями: точка, прямая, плоскость</w:t>
            </w:r>
          </w:p>
        </w:tc>
      </w:tr>
      <w:tr w14:paraId="1E469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411210B9">
            <w:pPr>
              <w:spacing w:before="0" w:after="0" w:line="336" w:lineRule="auto"/>
              <w:ind w:left="234"/>
              <w:jc w:val="center"/>
            </w:pPr>
            <w:r>
              <w:rPr>
                <w:rFonts w:ascii="Times New Roman" w:hAnsi="Times New Roman"/>
                <w:b w:val="0"/>
                <w:i w:val="0"/>
                <w:color w:val="000000"/>
                <w:sz w:val="24"/>
              </w:rPr>
              <w:t>7.2</w:t>
            </w:r>
          </w:p>
        </w:tc>
        <w:tc>
          <w:tcPr>
            <w:tcW w:w="12211" w:type="dxa"/>
            <w:tcMar>
              <w:top w:w="50" w:type="dxa"/>
              <w:left w:w="100" w:type="dxa"/>
            </w:tcMar>
            <w:vAlign w:val="center"/>
          </w:tcPr>
          <w:p w14:paraId="1A9640A7">
            <w:pPr>
              <w:spacing w:before="0" w:after="0" w:line="336" w:lineRule="auto"/>
              <w:ind w:left="234"/>
              <w:jc w:val="both"/>
            </w:pPr>
            <w:r>
              <w:rPr>
                <w:rFonts w:ascii="Times New Roman" w:hAnsi="Times New Roman"/>
                <w:b w:val="0"/>
                <w:i w:val="0"/>
                <w:color w:val="000000"/>
                <w:sz w:val="24"/>
              </w:rPr>
              <w:t>Применять аксиомы стереометрии и следствия из них при решении геометрических задач</w:t>
            </w:r>
          </w:p>
        </w:tc>
      </w:tr>
      <w:tr w14:paraId="3FB8C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2DBC063">
            <w:pPr>
              <w:spacing w:before="0" w:after="0" w:line="336" w:lineRule="auto"/>
              <w:ind w:left="234"/>
              <w:jc w:val="center"/>
            </w:pPr>
            <w:r>
              <w:rPr>
                <w:rFonts w:ascii="Times New Roman" w:hAnsi="Times New Roman"/>
                <w:b w:val="0"/>
                <w:i w:val="0"/>
                <w:color w:val="000000"/>
                <w:sz w:val="24"/>
              </w:rPr>
              <w:t>7.3</w:t>
            </w:r>
          </w:p>
        </w:tc>
        <w:tc>
          <w:tcPr>
            <w:tcW w:w="12211" w:type="dxa"/>
            <w:tcMar>
              <w:top w:w="50" w:type="dxa"/>
              <w:left w:w="100" w:type="dxa"/>
            </w:tcMar>
            <w:vAlign w:val="center"/>
          </w:tcPr>
          <w:p w14:paraId="51C517E1">
            <w:pPr>
              <w:spacing w:before="0" w:after="0" w:line="336" w:lineRule="auto"/>
              <w:ind w:left="234"/>
              <w:jc w:val="both"/>
            </w:pPr>
            <w:r>
              <w:rPr>
                <w:rFonts w:ascii="Times New Roman" w:hAnsi="Times New Roman"/>
                <w:b w:val="0"/>
                <w:i w:val="0"/>
                <w:color w:val="000000"/>
                <w:sz w:val="24"/>
              </w:rPr>
              <w:t>Оперировать понятиями: параллельность и перпендикулярность прямых и плоскостей</w:t>
            </w:r>
          </w:p>
        </w:tc>
      </w:tr>
      <w:tr w14:paraId="4885C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69FE9373">
            <w:pPr>
              <w:spacing w:before="0" w:after="0" w:line="336" w:lineRule="auto"/>
              <w:ind w:left="234"/>
              <w:jc w:val="center"/>
            </w:pPr>
            <w:r>
              <w:rPr>
                <w:rFonts w:ascii="Times New Roman" w:hAnsi="Times New Roman"/>
                <w:b w:val="0"/>
                <w:i w:val="0"/>
                <w:color w:val="000000"/>
                <w:sz w:val="24"/>
              </w:rPr>
              <w:t>7.4</w:t>
            </w:r>
          </w:p>
        </w:tc>
        <w:tc>
          <w:tcPr>
            <w:tcW w:w="12211" w:type="dxa"/>
            <w:tcMar>
              <w:top w:w="50" w:type="dxa"/>
              <w:left w:w="100" w:type="dxa"/>
            </w:tcMar>
            <w:vAlign w:val="center"/>
          </w:tcPr>
          <w:p w14:paraId="4B80045F">
            <w:pPr>
              <w:spacing w:before="0" w:after="0" w:line="336" w:lineRule="auto"/>
              <w:ind w:left="234"/>
              <w:jc w:val="both"/>
            </w:pPr>
            <w:r>
              <w:rPr>
                <w:rFonts w:ascii="Times New Roman" w:hAnsi="Times New Roman"/>
                <w:b w:val="0"/>
                <w:i w:val="0"/>
                <w:color w:val="000000"/>
                <w:sz w:val="24"/>
              </w:rPr>
              <w:t>Классифицировать взаимное расположение прямых и плоскостей в пространстве</w:t>
            </w:r>
          </w:p>
        </w:tc>
      </w:tr>
      <w:tr w14:paraId="12037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6C9802E5">
            <w:pPr>
              <w:spacing w:before="0" w:after="0" w:line="336" w:lineRule="auto"/>
              <w:ind w:left="234"/>
              <w:jc w:val="center"/>
            </w:pPr>
            <w:r>
              <w:rPr>
                <w:rFonts w:ascii="Times New Roman" w:hAnsi="Times New Roman"/>
                <w:b w:val="0"/>
                <w:i w:val="0"/>
                <w:color w:val="000000"/>
                <w:sz w:val="24"/>
              </w:rPr>
              <w:t>7.5</w:t>
            </w:r>
          </w:p>
        </w:tc>
        <w:tc>
          <w:tcPr>
            <w:tcW w:w="12211" w:type="dxa"/>
            <w:tcMar>
              <w:top w:w="50" w:type="dxa"/>
              <w:left w:w="100" w:type="dxa"/>
            </w:tcMar>
            <w:vAlign w:val="center"/>
          </w:tcPr>
          <w:p w14:paraId="4B05CA1B">
            <w:pPr>
              <w:spacing w:before="0" w:after="0" w:line="336" w:lineRule="auto"/>
              <w:ind w:left="234"/>
              <w:jc w:val="both"/>
            </w:pPr>
            <w:r>
              <w:rPr>
                <w:rFonts w:ascii="Times New Roman" w:hAnsi="Times New Roman"/>
                <w:b w:val="0"/>
                <w:i w:val="0"/>
                <w:color w:val="000000"/>
                <w:sz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14:paraId="6D941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53644506">
            <w:pPr>
              <w:spacing w:before="0" w:after="0" w:line="336" w:lineRule="auto"/>
              <w:ind w:left="234"/>
              <w:jc w:val="center"/>
            </w:pPr>
            <w:r>
              <w:rPr>
                <w:rFonts w:ascii="Times New Roman" w:hAnsi="Times New Roman"/>
                <w:b w:val="0"/>
                <w:i w:val="0"/>
                <w:color w:val="000000"/>
                <w:sz w:val="24"/>
              </w:rPr>
              <w:t>7.6</w:t>
            </w:r>
          </w:p>
        </w:tc>
        <w:tc>
          <w:tcPr>
            <w:tcW w:w="12211" w:type="dxa"/>
            <w:tcMar>
              <w:top w:w="50" w:type="dxa"/>
              <w:left w:w="100" w:type="dxa"/>
            </w:tcMar>
            <w:vAlign w:val="center"/>
          </w:tcPr>
          <w:p w14:paraId="79FD80E6">
            <w:pPr>
              <w:spacing w:before="0" w:after="0" w:line="336" w:lineRule="auto"/>
              <w:ind w:left="234"/>
              <w:jc w:val="both"/>
            </w:pPr>
            <w:r>
              <w:rPr>
                <w:rFonts w:ascii="Times New Roman" w:hAnsi="Times New Roman"/>
                <w:b w:val="0"/>
                <w:i w:val="0"/>
                <w:color w:val="000000"/>
                <w:sz w:val="24"/>
              </w:rPr>
              <w:t>Оперировать понятиями: многогранник, выпуклый и невыпуклый многогранник, элементы многогранника, правильный многогранник</w:t>
            </w:r>
          </w:p>
        </w:tc>
      </w:tr>
      <w:tr w14:paraId="601C8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075657E0">
            <w:pPr>
              <w:spacing w:before="0" w:after="0" w:line="336" w:lineRule="auto"/>
              <w:ind w:left="234"/>
              <w:jc w:val="center"/>
            </w:pPr>
            <w:r>
              <w:rPr>
                <w:rFonts w:ascii="Times New Roman" w:hAnsi="Times New Roman"/>
                <w:b w:val="0"/>
                <w:i w:val="0"/>
                <w:color w:val="000000"/>
                <w:sz w:val="24"/>
              </w:rPr>
              <w:t>7.7</w:t>
            </w:r>
          </w:p>
        </w:tc>
        <w:tc>
          <w:tcPr>
            <w:tcW w:w="12211" w:type="dxa"/>
            <w:tcMar>
              <w:top w:w="50" w:type="dxa"/>
              <w:left w:w="100" w:type="dxa"/>
            </w:tcMar>
            <w:vAlign w:val="center"/>
          </w:tcPr>
          <w:p w14:paraId="3395C399">
            <w:pPr>
              <w:spacing w:before="0" w:after="0" w:line="336" w:lineRule="auto"/>
              <w:ind w:left="234"/>
              <w:jc w:val="both"/>
            </w:pPr>
            <w:r>
              <w:rPr>
                <w:rFonts w:ascii="Times New Roman" w:hAnsi="Times New Roman"/>
                <w:b w:val="0"/>
                <w:i w:val="0"/>
                <w:color w:val="000000"/>
                <w:sz w:val="24"/>
              </w:rPr>
              <w:t>Распознавать основные виды многогранников (пирамида, призма, прямоугольный параллелепипед, куб)</w:t>
            </w:r>
          </w:p>
        </w:tc>
      </w:tr>
      <w:tr w14:paraId="5B1C6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5A526C58">
            <w:pPr>
              <w:spacing w:before="0" w:after="0" w:line="336" w:lineRule="auto"/>
              <w:ind w:left="234"/>
              <w:jc w:val="center"/>
            </w:pPr>
            <w:r>
              <w:rPr>
                <w:rFonts w:ascii="Times New Roman" w:hAnsi="Times New Roman"/>
                <w:b w:val="0"/>
                <w:i w:val="0"/>
                <w:color w:val="000000"/>
                <w:sz w:val="24"/>
              </w:rPr>
              <w:t>7.8</w:t>
            </w:r>
          </w:p>
        </w:tc>
        <w:tc>
          <w:tcPr>
            <w:tcW w:w="12211" w:type="dxa"/>
            <w:tcMar>
              <w:top w:w="50" w:type="dxa"/>
              <w:left w:w="100" w:type="dxa"/>
            </w:tcMar>
            <w:vAlign w:val="center"/>
          </w:tcPr>
          <w:p w14:paraId="64CA57DC">
            <w:pPr>
              <w:spacing w:before="0" w:after="0" w:line="336" w:lineRule="auto"/>
              <w:ind w:left="234"/>
              <w:jc w:val="both"/>
            </w:pPr>
            <w:r>
              <w:rPr>
                <w:rFonts w:ascii="Times New Roman" w:hAnsi="Times New Roman"/>
                <w:b w:val="0"/>
                <w:i w:val="0"/>
                <w:color w:val="000000"/>
                <w:sz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14:paraId="39C93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26D87C9">
            <w:pPr>
              <w:spacing w:before="0" w:after="0" w:line="336" w:lineRule="auto"/>
              <w:ind w:left="234"/>
              <w:jc w:val="center"/>
            </w:pPr>
            <w:r>
              <w:rPr>
                <w:rFonts w:ascii="Times New Roman" w:hAnsi="Times New Roman"/>
                <w:b w:val="0"/>
                <w:i w:val="0"/>
                <w:color w:val="000000"/>
                <w:sz w:val="24"/>
              </w:rPr>
              <w:t>7.9</w:t>
            </w:r>
          </w:p>
        </w:tc>
        <w:tc>
          <w:tcPr>
            <w:tcW w:w="12211" w:type="dxa"/>
            <w:tcMar>
              <w:top w:w="50" w:type="dxa"/>
              <w:left w:w="100" w:type="dxa"/>
            </w:tcMar>
            <w:vAlign w:val="center"/>
          </w:tcPr>
          <w:p w14:paraId="33E1AEAD">
            <w:pPr>
              <w:spacing w:before="0" w:after="0" w:line="336" w:lineRule="auto"/>
              <w:ind w:left="234"/>
              <w:jc w:val="both"/>
            </w:pPr>
            <w:r>
              <w:rPr>
                <w:rFonts w:ascii="Times New Roman" w:hAnsi="Times New Roman"/>
                <w:b w:val="0"/>
                <w:i w:val="0"/>
                <w:color w:val="000000"/>
                <w:sz w:val="24"/>
              </w:rPr>
              <w:t>Оперировать понятиями: секущая плоскость, сечение многогранников</w:t>
            </w:r>
          </w:p>
        </w:tc>
      </w:tr>
      <w:tr w14:paraId="46486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0E64DDD5">
            <w:pPr>
              <w:spacing w:before="0" w:after="0" w:line="336" w:lineRule="auto"/>
              <w:ind w:left="234"/>
              <w:jc w:val="center"/>
            </w:pPr>
            <w:r>
              <w:rPr>
                <w:rFonts w:ascii="Times New Roman" w:hAnsi="Times New Roman"/>
                <w:b w:val="0"/>
                <w:i w:val="0"/>
                <w:color w:val="000000"/>
                <w:sz w:val="24"/>
              </w:rPr>
              <w:t>7.10</w:t>
            </w:r>
          </w:p>
        </w:tc>
        <w:tc>
          <w:tcPr>
            <w:tcW w:w="12211" w:type="dxa"/>
            <w:tcMar>
              <w:top w:w="50" w:type="dxa"/>
              <w:left w:w="100" w:type="dxa"/>
            </w:tcMar>
            <w:vAlign w:val="center"/>
          </w:tcPr>
          <w:p w14:paraId="52E62DF5">
            <w:pPr>
              <w:spacing w:before="0" w:after="0" w:line="336" w:lineRule="auto"/>
              <w:ind w:left="234"/>
              <w:jc w:val="both"/>
            </w:pPr>
            <w:r>
              <w:rPr>
                <w:rFonts w:ascii="Times New Roman" w:hAnsi="Times New Roman"/>
                <w:b w:val="0"/>
                <w:i w:val="0"/>
                <w:color w:val="000000"/>
                <w:sz w:val="24"/>
              </w:rPr>
              <w:t>Объяснять принципы построения сечений многогранников, используя метод следов</w:t>
            </w:r>
          </w:p>
        </w:tc>
      </w:tr>
      <w:tr w14:paraId="1E099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74FCED2B">
            <w:pPr>
              <w:spacing w:before="0" w:after="0" w:line="336" w:lineRule="auto"/>
              <w:ind w:left="234"/>
              <w:jc w:val="center"/>
            </w:pPr>
            <w:r>
              <w:rPr>
                <w:rFonts w:ascii="Times New Roman" w:hAnsi="Times New Roman"/>
                <w:b w:val="0"/>
                <w:i w:val="0"/>
                <w:color w:val="000000"/>
                <w:sz w:val="24"/>
              </w:rPr>
              <w:t>7.11</w:t>
            </w:r>
          </w:p>
        </w:tc>
        <w:tc>
          <w:tcPr>
            <w:tcW w:w="12211" w:type="dxa"/>
            <w:tcMar>
              <w:top w:w="50" w:type="dxa"/>
              <w:left w:w="100" w:type="dxa"/>
            </w:tcMar>
            <w:vAlign w:val="center"/>
          </w:tcPr>
          <w:p w14:paraId="5720BCEA">
            <w:pPr>
              <w:spacing w:before="0" w:after="0" w:line="336" w:lineRule="auto"/>
              <w:ind w:left="234"/>
              <w:jc w:val="both"/>
            </w:pPr>
            <w:r>
              <w:rPr>
                <w:rFonts w:ascii="Times New Roman" w:hAnsi="Times New Roman"/>
                <w:b w:val="0"/>
                <w:i w:val="0"/>
                <w:color w:val="000000"/>
                <w:sz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14:paraId="07A58E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40EAD52C">
            <w:pPr>
              <w:spacing w:before="0" w:after="0" w:line="336" w:lineRule="auto"/>
              <w:ind w:left="234"/>
              <w:jc w:val="center"/>
            </w:pPr>
            <w:r>
              <w:rPr>
                <w:rFonts w:ascii="Times New Roman" w:hAnsi="Times New Roman"/>
                <w:b w:val="0"/>
                <w:i w:val="0"/>
                <w:color w:val="000000"/>
                <w:sz w:val="24"/>
              </w:rPr>
              <w:t>7.12</w:t>
            </w:r>
          </w:p>
        </w:tc>
        <w:tc>
          <w:tcPr>
            <w:tcW w:w="12211" w:type="dxa"/>
            <w:tcMar>
              <w:top w:w="50" w:type="dxa"/>
              <w:left w:w="100" w:type="dxa"/>
            </w:tcMar>
            <w:vAlign w:val="center"/>
          </w:tcPr>
          <w:p w14:paraId="51EBBA3A">
            <w:pPr>
              <w:spacing w:before="0" w:after="0" w:line="336" w:lineRule="auto"/>
              <w:ind w:left="234"/>
              <w:jc w:val="both"/>
            </w:pPr>
            <w:r>
              <w:rPr>
                <w:rFonts w:ascii="Times New Roman" w:hAnsi="Times New Roman"/>
                <w:b w:val="0"/>
                <w:i w:val="0"/>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14:paraId="38F30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A2D0C2D">
            <w:pPr>
              <w:spacing w:before="0" w:after="0" w:line="336" w:lineRule="auto"/>
              <w:ind w:left="234"/>
              <w:jc w:val="center"/>
            </w:pPr>
            <w:r>
              <w:rPr>
                <w:rFonts w:ascii="Times New Roman" w:hAnsi="Times New Roman"/>
                <w:b w:val="0"/>
                <w:i w:val="0"/>
                <w:color w:val="000000"/>
                <w:sz w:val="24"/>
              </w:rPr>
              <w:t>7.13</w:t>
            </w:r>
          </w:p>
        </w:tc>
        <w:tc>
          <w:tcPr>
            <w:tcW w:w="12211" w:type="dxa"/>
            <w:tcMar>
              <w:top w:w="50" w:type="dxa"/>
              <w:left w:w="100" w:type="dxa"/>
            </w:tcMar>
            <w:vAlign w:val="center"/>
          </w:tcPr>
          <w:p w14:paraId="1EB66CE1">
            <w:pPr>
              <w:spacing w:before="0" w:after="0" w:line="336" w:lineRule="auto"/>
              <w:ind w:left="234"/>
              <w:jc w:val="both"/>
            </w:pPr>
            <w:r>
              <w:rPr>
                <w:rFonts w:ascii="Times New Roman" w:hAnsi="Times New Roman"/>
                <w:b w:val="0"/>
                <w:i w:val="0"/>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14:paraId="7CB53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370391FD">
            <w:pPr>
              <w:spacing w:before="0" w:after="0" w:line="336" w:lineRule="auto"/>
              <w:ind w:left="234"/>
              <w:jc w:val="center"/>
            </w:pPr>
            <w:r>
              <w:rPr>
                <w:rFonts w:ascii="Times New Roman" w:hAnsi="Times New Roman"/>
                <w:b w:val="0"/>
                <w:i w:val="0"/>
                <w:color w:val="000000"/>
                <w:sz w:val="24"/>
              </w:rPr>
              <w:t>7.14</w:t>
            </w:r>
          </w:p>
        </w:tc>
        <w:tc>
          <w:tcPr>
            <w:tcW w:w="12211" w:type="dxa"/>
            <w:tcMar>
              <w:top w:w="50" w:type="dxa"/>
              <w:left w:w="100" w:type="dxa"/>
            </w:tcMar>
            <w:vAlign w:val="center"/>
          </w:tcPr>
          <w:p w14:paraId="1B5ACCD8">
            <w:pPr>
              <w:spacing w:before="0" w:after="0" w:line="336" w:lineRule="auto"/>
              <w:ind w:left="234"/>
              <w:jc w:val="both"/>
            </w:pPr>
            <w:r>
              <w:rPr>
                <w:rFonts w:ascii="Times New Roman" w:hAnsi="Times New Roman"/>
                <w:b w:val="0"/>
                <w:i w:val="0"/>
                <w:color w:val="000000"/>
                <w:sz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14:paraId="3EF6A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422AC6A">
            <w:pPr>
              <w:spacing w:before="0" w:after="0" w:line="336" w:lineRule="auto"/>
              <w:ind w:left="234"/>
              <w:jc w:val="center"/>
            </w:pPr>
            <w:r>
              <w:rPr>
                <w:rFonts w:ascii="Times New Roman" w:hAnsi="Times New Roman"/>
                <w:b w:val="0"/>
                <w:i w:val="0"/>
                <w:color w:val="000000"/>
                <w:sz w:val="24"/>
              </w:rPr>
              <w:t>7.15</w:t>
            </w:r>
          </w:p>
        </w:tc>
        <w:tc>
          <w:tcPr>
            <w:tcW w:w="12211" w:type="dxa"/>
            <w:tcMar>
              <w:top w:w="50" w:type="dxa"/>
              <w:left w:w="100" w:type="dxa"/>
            </w:tcMar>
            <w:vAlign w:val="center"/>
          </w:tcPr>
          <w:p w14:paraId="4CD36980">
            <w:pPr>
              <w:spacing w:before="0" w:after="0" w:line="336" w:lineRule="auto"/>
              <w:ind w:left="234"/>
              <w:jc w:val="both"/>
            </w:pPr>
            <w:r>
              <w:rPr>
                <w:rFonts w:ascii="Times New Roman" w:hAnsi="Times New Roman"/>
                <w:b w:val="0"/>
                <w:i w:val="0"/>
                <w:color w:val="000000"/>
                <w:sz w:val="24"/>
              </w:rPr>
              <w:t>Оперировать понятиями: симметрия в пространстве, центр, ось и плоскость симметрии, центр, ось и плоскость симметрии фигуры</w:t>
            </w:r>
          </w:p>
        </w:tc>
      </w:tr>
      <w:tr w14:paraId="16C4B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51D7E31A">
            <w:pPr>
              <w:spacing w:before="0" w:after="0" w:line="336" w:lineRule="auto"/>
              <w:ind w:left="234"/>
              <w:jc w:val="center"/>
            </w:pPr>
            <w:r>
              <w:rPr>
                <w:rFonts w:ascii="Times New Roman" w:hAnsi="Times New Roman"/>
                <w:b w:val="0"/>
                <w:i w:val="0"/>
                <w:color w:val="000000"/>
                <w:sz w:val="24"/>
              </w:rPr>
              <w:t>7.16</w:t>
            </w:r>
          </w:p>
        </w:tc>
        <w:tc>
          <w:tcPr>
            <w:tcW w:w="12211" w:type="dxa"/>
            <w:tcMar>
              <w:top w:w="50" w:type="dxa"/>
              <w:left w:w="100" w:type="dxa"/>
            </w:tcMar>
            <w:vAlign w:val="center"/>
          </w:tcPr>
          <w:p w14:paraId="0C6DE54B">
            <w:pPr>
              <w:spacing w:before="0" w:after="0" w:line="336" w:lineRule="auto"/>
              <w:ind w:left="234"/>
              <w:jc w:val="both"/>
            </w:pPr>
            <w:r>
              <w:rPr>
                <w:rFonts w:ascii="Times New Roman" w:hAnsi="Times New Roman"/>
                <w:b w:val="0"/>
                <w:i w:val="0"/>
                <w:color w:val="000000"/>
                <w:sz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14:paraId="56061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036899F">
            <w:pPr>
              <w:spacing w:before="0" w:after="0" w:line="336" w:lineRule="auto"/>
              <w:ind w:left="234"/>
              <w:jc w:val="center"/>
            </w:pPr>
            <w:r>
              <w:rPr>
                <w:rFonts w:ascii="Times New Roman" w:hAnsi="Times New Roman"/>
                <w:b w:val="0"/>
                <w:i w:val="0"/>
                <w:color w:val="000000"/>
                <w:sz w:val="24"/>
              </w:rPr>
              <w:t>7.17</w:t>
            </w:r>
          </w:p>
        </w:tc>
        <w:tc>
          <w:tcPr>
            <w:tcW w:w="12211" w:type="dxa"/>
            <w:tcMar>
              <w:top w:w="50" w:type="dxa"/>
              <w:left w:w="100" w:type="dxa"/>
            </w:tcMar>
            <w:vAlign w:val="center"/>
          </w:tcPr>
          <w:p w14:paraId="1AC5365A">
            <w:pPr>
              <w:spacing w:before="0" w:after="0" w:line="336" w:lineRule="auto"/>
              <w:ind w:left="234"/>
              <w:jc w:val="both"/>
            </w:pPr>
            <w:r>
              <w:rPr>
                <w:rFonts w:ascii="Times New Roman" w:hAnsi="Times New Roman"/>
                <w:b w:val="0"/>
                <w:i w:val="0"/>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14:paraId="5FED3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4808B39A">
            <w:pPr>
              <w:spacing w:before="0" w:after="0" w:line="336" w:lineRule="auto"/>
              <w:ind w:left="234"/>
              <w:jc w:val="center"/>
            </w:pPr>
            <w:r>
              <w:rPr>
                <w:rFonts w:ascii="Times New Roman" w:hAnsi="Times New Roman"/>
                <w:b w:val="0"/>
                <w:i w:val="0"/>
                <w:color w:val="000000"/>
                <w:sz w:val="24"/>
              </w:rPr>
              <w:t>7.18</w:t>
            </w:r>
          </w:p>
        </w:tc>
        <w:tc>
          <w:tcPr>
            <w:tcW w:w="12211" w:type="dxa"/>
            <w:tcMar>
              <w:top w:w="50" w:type="dxa"/>
              <w:left w:w="100" w:type="dxa"/>
            </w:tcMar>
            <w:vAlign w:val="center"/>
          </w:tcPr>
          <w:p w14:paraId="0E5AA1CE">
            <w:pPr>
              <w:spacing w:before="0" w:after="0" w:line="336" w:lineRule="auto"/>
              <w:ind w:left="234"/>
              <w:jc w:val="both"/>
            </w:pPr>
            <w:r>
              <w:rPr>
                <w:rFonts w:ascii="Times New Roman" w:hAnsi="Times New Roman"/>
                <w:b w:val="0"/>
                <w:i w:val="0"/>
                <w:color w:val="000000"/>
                <w:sz w:val="24"/>
              </w:rPr>
              <w:t>Применять простейшие программные средства и электронно-коммуникационные системы при решении стереометрических задач</w:t>
            </w:r>
          </w:p>
        </w:tc>
      </w:tr>
      <w:tr w14:paraId="22426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DA08F74">
            <w:pPr>
              <w:spacing w:before="0" w:after="0" w:line="336" w:lineRule="auto"/>
              <w:ind w:left="234"/>
              <w:jc w:val="center"/>
            </w:pPr>
            <w:r>
              <w:rPr>
                <w:rFonts w:ascii="Times New Roman" w:hAnsi="Times New Roman"/>
                <w:b w:val="0"/>
                <w:i w:val="0"/>
                <w:color w:val="000000"/>
                <w:sz w:val="24"/>
              </w:rPr>
              <w:t>7.19</w:t>
            </w:r>
          </w:p>
        </w:tc>
        <w:tc>
          <w:tcPr>
            <w:tcW w:w="12211" w:type="dxa"/>
            <w:tcMar>
              <w:top w:w="50" w:type="dxa"/>
              <w:left w:w="100" w:type="dxa"/>
            </w:tcMar>
            <w:vAlign w:val="center"/>
          </w:tcPr>
          <w:p w14:paraId="67A778B4">
            <w:pPr>
              <w:spacing w:before="0" w:after="0" w:line="336" w:lineRule="auto"/>
              <w:ind w:left="234"/>
              <w:jc w:val="both"/>
            </w:pPr>
            <w:r>
              <w:rPr>
                <w:rFonts w:ascii="Times New Roman" w:hAnsi="Times New Roman"/>
                <w:b w:val="0"/>
                <w:i w:val="0"/>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14:paraId="71E6C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371B8F7F">
            <w:pPr>
              <w:spacing w:before="0" w:after="0" w:line="336" w:lineRule="auto"/>
              <w:ind w:left="234"/>
              <w:jc w:val="center"/>
            </w:pPr>
            <w:r>
              <w:rPr>
                <w:rFonts w:ascii="Times New Roman" w:hAnsi="Times New Roman"/>
                <w:b w:val="0"/>
                <w:i w:val="0"/>
                <w:color w:val="000000"/>
                <w:sz w:val="24"/>
              </w:rPr>
              <w:t>7.20</w:t>
            </w:r>
          </w:p>
        </w:tc>
        <w:tc>
          <w:tcPr>
            <w:tcW w:w="12211" w:type="dxa"/>
            <w:tcMar>
              <w:top w:w="50" w:type="dxa"/>
              <w:left w:w="100" w:type="dxa"/>
            </w:tcMar>
            <w:vAlign w:val="center"/>
          </w:tcPr>
          <w:p w14:paraId="0EA06CB6">
            <w:pPr>
              <w:spacing w:before="0" w:after="0" w:line="336" w:lineRule="auto"/>
              <w:ind w:left="234"/>
              <w:jc w:val="both"/>
            </w:pPr>
            <w:r>
              <w:rPr>
                <w:rFonts w:ascii="Times New Roman" w:hAnsi="Times New Roman"/>
                <w:b w:val="0"/>
                <w:i w:val="0"/>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314ABEAE">
      <w:pPr>
        <w:spacing w:before="0" w:after="0"/>
        <w:ind w:left="120"/>
        <w:jc w:val="left"/>
      </w:pPr>
    </w:p>
    <w:p w14:paraId="64E8D5F7">
      <w:pPr>
        <w:spacing w:before="199" w:after="199"/>
        <w:ind w:left="120"/>
        <w:jc w:val="left"/>
      </w:pPr>
      <w:r>
        <w:rPr>
          <w:rFonts w:ascii="Times New Roman" w:hAnsi="Times New Roman"/>
          <w:b/>
          <w:i w:val="0"/>
          <w:color w:val="000000"/>
          <w:sz w:val="28"/>
        </w:rPr>
        <w:t>11 КЛАСС</w:t>
      </w:r>
    </w:p>
    <w:p w14:paraId="1D0BFF63">
      <w:pPr>
        <w:spacing w:before="0" w:after="0"/>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37"/>
        <w:gridCol w:w="7006"/>
      </w:tblGrid>
      <w:tr w14:paraId="2BD6B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988" w:type="dxa"/>
            <w:tcMar>
              <w:top w:w="50" w:type="dxa"/>
              <w:left w:w="100" w:type="dxa"/>
            </w:tcMar>
            <w:vAlign w:val="center"/>
          </w:tcPr>
          <w:p w14:paraId="1C7A12A0">
            <w:pPr>
              <w:spacing w:before="0" w:after="0"/>
              <w:ind w:left="192"/>
              <w:jc w:val="left"/>
            </w:pPr>
            <w:r>
              <w:rPr>
                <w:rFonts w:ascii="Times New Roman" w:hAnsi="Times New Roman"/>
                <w:b/>
                <w:i w:val="0"/>
                <w:color w:val="000000"/>
                <w:sz w:val="24"/>
              </w:rPr>
              <w:t xml:space="preserve"> Код проверяемого результата </w:t>
            </w:r>
          </w:p>
        </w:tc>
        <w:tc>
          <w:tcPr>
            <w:tcW w:w="11927" w:type="dxa"/>
            <w:tcMar>
              <w:top w:w="50" w:type="dxa"/>
              <w:left w:w="100" w:type="dxa"/>
            </w:tcMar>
            <w:vAlign w:val="center"/>
          </w:tcPr>
          <w:p w14:paraId="2727A061">
            <w:pPr>
              <w:spacing w:before="0" w:after="0"/>
              <w:ind w:left="19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45755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B1F7F9">
            <w:pPr>
              <w:spacing w:before="0" w:after="0" w:line="336" w:lineRule="auto"/>
              <w:ind w:left="234"/>
              <w:jc w:val="center"/>
            </w:pPr>
            <w:r>
              <w:rPr>
                <w:rFonts w:ascii="Times New Roman" w:hAnsi="Times New Roman"/>
                <w:b w:val="0"/>
                <w:i w:val="0"/>
                <w:color w:val="000000"/>
                <w:sz w:val="24"/>
              </w:rPr>
              <w:t>6</w:t>
            </w:r>
          </w:p>
        </w:tc>
        <w:tc>
          <w:tcPr>
            <w:tcW w:w="11927" w:type="dxa"/>
            <w:tcMar>
              <w:top w:w="50" w:type="dxa"/>
              <w:left w:w="100" w:type="dxa"/>
            </w:tcMar>
            <w:vAlign w:val="center"/>
          </w:tcPr>
          <w:p w14:paraId="4ED7A265">
            <w:pPr>
              <w:spacing w:before="0" w:after="0" w:line="336" w:lineRule="auto"/>
              <w:ind w:left="234"/>
              <w:jc w:val="both"/>
            </w:pPr>
            <w:r>
              <w:rPr>
                <w:rFonts w:ascii="Times New Roman" w:hAnsi="Times New Roman"/>
                <w:b w:val="0"/>
                <w:i w:val="0"/>
                <w:color w:val="000000"/>
                <w:sz w:val="24"/>
              </w:rPr>
              <w:t>Геометрия</w:t>
            </w:r>
          </w:p>
        </w:tc>
      </w:tr>
      <w:tr w14:paraId="306B1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ABF875D">
            <w:pPr>
              <w:spacing w:before="0" w:after="0" w:line="336" w:lineRule="auto"/>
              <w:ind w:left="234"/>
              <w:jc w:val="center"/>
            </w:pPr>
            <w:r>
              <w:rPr>
                <w:rFonts w:ascii="Times New Roman" w:hAnsi="Times New Roman"/>
                <w:b w:val="0"/>
                <w:i w:val="0"/>
                <w:color w:val="000000"/>
                <w:sz w:val="24"/>
              </w:rPr>
              <w:t>6.1</w:t>
            </w:r>
          </w:p>
        </w:tc>
        <w:tc>
          <w:tcPr>
            <w:tcW w:w="11927" w:type="dxa"/>
            <w:tcMar>
              <w:top w:w="50" w:type="dxa"/>
              <w:left w:w="100" w:type="dxa"/>
            </w:tcMar>
            <w:vAlign w:val="center"/>
          </w:tcPr>
          <w:p w14:paraId="49C9CD6B">
            <w:pPr>
              <w:spacing w:before="0" w:after="0" w:line="336" w:lineRule="auto"/>
              <w:ind w:left="234"/>
              <w:jc w:val="both"/>
            </w:pPr>
            <w:r>
              <w:rPr>
                <w:rFonts w:ascii="Times New Roman" w:hAnsi="Times New Roman"/>
                <w:b w:val="0"/>
                <w:i w:val="0"/>
                <w:color w:val="000000"/>
                <w:sz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14:paraId="35702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1FF9015">
            <w:pPr>
              <w:spacing w:before="0" w:after="0" w:line="336" w:lineRule="auto"/>
              <w:ind w:left="234"/>
              <w:jc w:val="center"/>
            </w:pPr>
            <w:r>
              <w:rPr>
                <w:rFonts w:ascii="Times New Roman" w:hAnsi="Times New Roman"/>
                <w:b w:val="0"/>
                <w:i w:val="0"/>
                <w:color w:val="000000"/>
                <w:sz w:val="24"/>
              </w:rPr>
              <w:t>6.2</w:t>
            </w:r>
          </w:p>
        </w:tc>
        <w:tc>
          <w:tcPr>
            <w:tcW w:w="11927" w:type="dxa"/>
            <w:tcMar>
              <w:top w:w="50" w:type="dxa"/>
              <w:left w:w="100" w:type="dxa"/>
            </w:tcMar>
            <w:vAlign w:val="center"/>
          </w:tcPr>
          <w:p w14:paraId="52CD89CD">
            <w:pPr>
              <w:spacing w:before="0" w:after="0" w:line="336" w:lineRule="auto"/>
              <w:ind w:left="234"/>
              <w:jc w:val="both"/>
            </w:pPr>
            <w:r>
              <w:rPr>
                <w:rFonts w:ascii="Times New Roman" w:hAnsi="Times New Roman"/>
                <w:b w:val="0"/>
                <w:i w:val="0"/>
                <w:color w:val="000000"/>
                <w:sz w:val="24"/>
              </w:rPr>
              <w:t>Распознавать тела вращения (цилиндр, конус, сфера и шар)</w:t>
            </w:r>
          </w:p>
        </w:tc>
      </w:tr>
      <w:tr w14:paraId="78E97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3D60B3">
            <w:pPr>
              <w:spacing w:before="0" w:after="0" w:line="336" w:lineRule="auto"/>
              <w:ind w:left="234"/>
              <w:jc w:val="center"/>
            </w:pPr>
            <w:r>
              <w:rPr>
                <w:rFonts w:ascii="Times New Roman" w:hAnsi="Times New Roman"/>
                <w:b w:val="0"/>
                <w:i w:val="0"/>
                <w:color w:val="000000"/>
                <w:sz w:val="24"/>
              </w:rPr>
              <w:t>6.3</w:t>
            </w:r>
          </w:p>
        </w:tc>
        <w:tc>
          <w:tcPr>
            <w:tcW w:w="11927" w:type="dxa"/>
            <w:tcMar>
              <w:top w:w="50" w:type="dxa"/>
              <w:left w:w="100" w:type="dxa"/>
            </w:tcMar>
            <w:vAlign w:val="center"/>
          </w:tcPr>
          <w:p w14:paraId="5F8B228F">
            <w:pPr>
              <w:spacing w:before="0" w:after="0" w:line="336" w:lineRule="auto"/>
              <w:ind w:left="234"/>
              <w:jc w:val="both"/>
            </w:pPr>
            <w:r>
              <w:rPr>
                <w:rFonts w:ascii="Times New Roman" w:hAnsi="Times New Roman"/>
                <w:b w:val="0"/>
                <w:i w:val="0"/>
                <w:color w:val="000000"/>
                <w:sz w:val="24"/>
              </w:rPr>
              <w:t>Объяснять способы получения тел вращения</w:t>
            </w:r>
          </w:p>
        </w:tc>
      </w:tr>
      <w:tr w14:paraId="41A36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F27D8CC">
            <w:pPr>
              <w:spacing w:before="0" w:after="0" w:line="336" w:lineRule="auto"/>
              <w:ind w:left="234"/>
              <w:jc w:val="center"/>
            </w:pPr>
            <w:r>
              <w:rPr>
                <w:rFonts w:ascii="Times New Roman" w:hAnsi="Times New Roman"/>
                <w:b w:val="0"/>
                <w:i w:val="0"/>
                <w:color w:val="000000"/>
                <w:sz w:val="24"/>
              </w:rPr>
              <w:t>6.4</w:t>
            </w:r>
          </w:p>
        </w:tc>
        <w:tc>
          <w:tcPr>
            <w:tcW w:w="11927" w:type="dxa"/>
            <w:tcMar>
              <w:top w:w="50" w:type="dxa"/>
              <w:left w:w="100" w:type="dxa"/>
            </w:tcMar>
            <w:vAlign w:val="center"/>
          </w:tcPr>
          <w:p w14:paraId="26569EE0">
            <w:pPr>
              <w:spacing w:before="0" w:after="0" w:line="336" w:lineRule="auto"/>
              <w:ind w:left="234"/>
              <w:jc w:val="both"/>
            </w:pPr>
            <w:r>
              <w:rPr>
                <w:rFonts w:ascii="Times New Roman" w:hAnsi="Times New Roman"/>
                <w:b w:val="0"/>
                <w:i w:val="0"/>
                <w:color w:val="000000"/>
                <w:sz w:val="24"/>
              </w:rPr>
              <w:t>Классифицировать взаимное расположение сферы и плоскости</w:t>
            </w:r>
          </w:p>
        </w:tc>
      </w:tr>
      <w:tr w14:paraId="633B6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E3A5EFF">
            <w:pPr>
              <w:spacing w:before="0" w:after="0" w:line="336" w:lineRule="auto"/>
              <w:ind w:left="234"/>
              <w:jc w:val="center"/>
            </w:pPr>
            <w:r>
              <w:rPr>
                <w:rFonts w:ascii="Times New Roman" w:hAnsi="Times New Roman"/>
                <w:b w:val="0"/>
                <w:i w:val="0"/>
                <w:color w:val="000000"/>
                <w:sz w:val="24"/>
              </w:rPr>
              <w:t>6.5</w:t>
            </w:r>
          </w:p>
        </w:tc>
        <w:tc>
          <w:tcPr>
            <w:tcW w:w="11927" w:type="dxa"/>
            <w:tcMar>
              <w:top w:w="50" w:type="dxa"/>
              <w:left w:w="100" w:type="dxa"/>
            </w:tcMar>
            <w:vAlign w:val="center"/>
          </w:tcPr>
          <w:p w14:paraId="5D1717CE">
            <w:pPr>
              <w:spacing w:before="0" w:after="0" w:line="336" w:lineRule="auto"/>
              <w:ind w:left="234"/>
              <w:jc w:val="both"/>
            </w:pPr>
            <w:r>
              <w:rPr>
                <w:rFonts w:ascii="Times New Roman" w:hAnsi="Times New Roman"/>
                <w:b w:val="0"/>
                <w:i w:val="0"/>
                <w:color w:val="000000"/>
                <w:sz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14:paraId="035E0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D17D1C9">
            <w:pPr>
              <w:spacing w:before="0" w:after="0" w:line="336" w:lineRule="auto"/>
              <w:ind w:left="234"/>
              <w:jc w:val="center"/>
            </w:pPr>
            <w:r>
              <w:rPr>
                <w:rFonts w:ascii="Times New Roman" w:hAnsi="Times New Roman"/>
                <w:b w:val="0"/>
                <w:i w:val="0"/>
                <w:color w:val="000000"/>
                <w:sz w:val="24"/>
              </w:rPr>
              <w:t>6.6</w:t>
            </w:r>
          </w:p>
        </w:tc>
        <w:tc>
          <w:tcPr>
            <w:tcW w:w="11927" w:type="dxa"/>
            <w:tcMar>
              <w:top w:w="50" w:type="dxa"/>
              <w:left w:w="100" w:type="dxa"/>
            </w:tcMar>
            <w:vAlign w:val="center"/>
          </w:tcPr>
          <w:p w14:paraId="0282CB6A">
            <w:pPr>
              <w:spacing w:before="0" w:after="0" w:line="336" w:lineRule="auto"/>
              <w:ind w:left="234"/>
              <w:jc w:val="both"/>
            </w:pPr>
            <w:r>
              <w:rPr>
                <w:rFonts w:ascii="Times New Roman" w:hAnsi="Times New Roman"/>
                <w:b w:val="0"/>
                <w:i w:val="0"/>
                <w:color w:val="000000"/>
                <w:sz w:val="24"/>
              </w:rPr>
              <w:t>Вычислять объёмы и площади поверхностей тел вращения, геометрических тел с применением формул</w:t>
            </w:r>
          </w:p>
        </w:tc>
      </w:tr>
      <w:tr w14:paraId="7D667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4FDBB75">
            <w:pPr>
              <w:spacing w:before="0" w:after="0" w:line="336" w:lineRule="auto"/>
              <w:ind w:left="234"/>
              <w:jc w:val="center"/>
            </w:pPr>
            <w:r>
              <w:rPr>
                <w:rFonts w:ascii="Times New Roman" w:hAnsi="Times New Roman"/>
                <w:b w:val="0"/>
                <w:i w:val="0"/>
                <w:color w:val="000000"/>
                <w:sz w:val="24"/>
              </w:rPr>
              <w:t>6.7</w:t>
            </w:r>
          </w:p>
        </w:tc>
        <w:tc>
          <w:tcPr>
            <w:tcW w:w="11927" w:type="dxa"/>
            <w:tcMar>
              <w:top w:w="50" w:type="dxa"/>
              <w:left w:w="100" w:type="dxa"/>
            </w:tcMar>
            <w:vAlign w:val="center"/>
          </w:tcPr>
          <w:p w14:paraId="43BF99F3">
            <w:pPr>
              <w:spacing w:before="0" w:after="0" w:line="336" w:lineRule="auto"/>
              <w:ind w:left="234"/>
              <w:jc w:val="both"/>
            </w:pPr>
            <w:r>
              <w:rPr>
                <w:rFonts w:ascii="Times New Roman" w:hAnsi="Times New Roman"/>
                <w:b w:val="0"/>
                <w:i w:val="0"/>
                <w:color w:val="000000"/>
                <w:sz w:val="24"/>
              </w:rPr>
              <w:t>Оперировать понятиями: многогранник, вписанный в сферу и описанный около сферы, сфера, вписанная в многогранник или тело вращения</w:t>
            </w:r>
          </w:p>
        </w:tc>
      </w:tr>
      <w:tr w14:paraId="408E3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544DE01">
            <w:pPr>
              <w:spacing w:before="0" w:after="0" w:line="336" w:lineRule="auto"/>
              <w:ind w:left="234"/>
              <w:jc w:val="center"/>
            </w:pPr>
            <w:r>
              <w:rPr>
                <w:rFonts w:ascii="Times New Roman" w:hAnsi="Times New Roman"/>
                <w:b w:val="0"/>
                <w:i w:val="0"/>
                <w:color w:val="000000"/>
                <w:sz w:val="24"/>
              </w:rPr>
              <w:t>6.8</w:t>
            </w:r>
          </w:p>
        </w:tc>
        <w:tc>
          <w:tcPr>
            <w:tcW w:w="11927" w:type="dxa"/>
            <w:tcMar>
              <w:top w:w="50" w:type="dxa"/>
              <w:left w:w="100" w:type="dxa"/>
            </w:tcMar>
            <w:vAlign w:val="center"/>
          </w:tcPr>
          <w:p w14:paraId="37E37FFD">
            <w:pPr>
              <w:spacing w:before="0" w:after="0" w:line="336" w:lineRule="auto"/>
              <w:ind w:left="234"/>
              <w:jc w:val="both"/>
            </w:pPr>
            <w:r>
              <w:rPr>
                <w:rFonts w:ascii="Times New Roman" w:hAnsi="Times New Roman"/>
                <w:b w:val="0"/>
                <w:i w:val="0"/>
                <w:color w:val="000000"/>
                <w:sz w:val="24"/>
              </w:rPr>
              <w:t>Вычислять соотношения между площадями поверхностей и объёмами подобных тел</w:t>
            </w:r>
          </w:p>
        </w:tc>
      </w:tr>
      <w:tr w14:paraId="4A463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844A3C0">
            <w:pPr>
              <w:spacing w:before="0" w:after="0" w:line="336" w:lineRule="auto"/>
              <w:ind w:left="234"/>
              <w:jc w:val="center"/>
            </w:pPr>
            <w:r>
              <w:rPr>
                <w:rFonts w:ascii="Times New Roman" w:hAnsi="Times New Roman"/>
                <w:b w:val="0"/>
                <w:i w:val="0"/>
                <w:color w:val="000000"/>
                <w:sz w:val="24"/>
              </w:rPr>
              <w:t>6.9</w:t>
            </w:r>
          </w:p>
        </w:tc>
        <w:tc>
          <w:tcPr>
            <w:tcW w:w="11927" w:type="dxa"/>
            <w:tcMar>
              <w:top w:w="50" w:type="dxa"/>
              <w:left w:w="100" w:type="dxa"/>
            </w:tcMar>
            <w:vAlign w:val="center"/>
          </w:tcPr>
          <w:p w14:paraId="0E1AFF0B">
            <w:pPr>
              <w:spacing w:before="0" w:after="0" w:line="336" w:lineRule="auto"/>
              <w:ind w:left="234"/>
              <w:jc w:val="both"/>
            </w:pPr>
            <w:r>
              <w:rPr>
                <w:rFonts w:ascii="Times New Roman" w:hAnsi="Times New Roman"/>
                <w:b w:val="0"/>
                <w:i w:val="0"/>
                <w:color w:val="000000"/>
                <w:sz w:val="24"/>
              </w:rPr>
              <w:t>Изображать изучаемые фигуры от руки и с применением простых чертёжных инструментов</w:t>
            </w:r>
          </w:p>
        </w:tc>
      </w:tr>
      <w:tr w14:paraId="0C151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146EC2">
            <w:pPr>
              <w:spacing w:before="0" w:after="0" w:line="336" w:lineRule="auto"/>
              <w:ind w:left="234"/>
              <w:jc w:val="center"/>
            </w:pPr>
            <w:r>
              <w:rPr>
                <w:rFonts w:ascii="Times New Roman" w:hAnsi="Times New Roman"/>
                <w:b w:val="0"/>
                <w:i w:val="0"/>
                <w:color w:val="000000"/>
                <w:sz w:val="24"/>
              </w:rPr>
              <w:t>6.10</w:t>
            </w:r>
          </w:p>
        </w:tc>
        <w:tc>
          <w:tcPr>
            <w:tcW w:w="11927" w:type="dxa"/>
            <w:tcMar>
              <w:top w:w="50" w:type="dxa"/>
              <w:left w:w="100" w:type="dxa"/>
            </w:tcMar>
            <w:vAlign w:val="center"/>
          </w:tcPr>
          <w:p w14:paraId="5492DD7F">
            <w:pPr>
              <w:spacing w:before="0" w:after="0" w:line="336" w:lineRule="auto"/>
              <w:ind w:left="234"/>
              <w:jc w:val="both"/>
            </w:pPr>
            <w:r>
              <w:rPr>
                <w:rFonts w:ascii="Times New Roman" w:hAnsi="Times New Roman"/>
                <w:b w:val="0"/>
                <w:i w:val="0"/>
                <w:color w:val="000000"/>
                <w:sz w:val="24"/>
              </w:rPr>
              <w:t>Выполнять (выносные) плоские чертежи из рисунков простых объёмных фигур: вид сверху, сбоку, снизу; строить сечения тел вращения</w:t>
            </w:r>
          </w:p>
        </w:tc>
      </w:tr>
      <w:tr w14:paraId="73ACC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A080F5">
            <w:pPr>
              <w:spacing w:before="0" w:after="0" w:line="336" w:lineRule="auto"/>
              <w:ind w:left="234"/>
              <w:jc w:val="center"/>
            </w:pPr>
            <w:r>
              <w:rPr>
                <w:rFonts w:ascii="Times New Roman" w:hAnsi="Times New Roman"/>
                <w:b w:val="0"/>
                <w:i w:val="0"/>
                <w:color w:val="000000"/>
                <w:sz w:val="24"/>
              </w:rPr>
              <w:t>6.11</w:t>
            </w:r>
          </w:p>
        </w:tc>
        <w:tc>
          <w:tcPr>
            <w:tcW w:w="11927" w:type="dxa"/>
            <w:tcMar>
              <w:top w:w="50" w:type="dxa"/>
              <w:left w:w="100" w:type="dxa"/>
            </w:tcMar>
            <w:vAlign w:val="center"/>
          </w:tcPr>
          <w:p w14:paraId="1427509B">
            <w:pPr>
              <w:spacing w:before="0" w:after="0" w:line="336" w:lineRule="auto"/>
              <w:ind w:left="234"/>
              <w:jc w:val="both"/>
            </w:pPr>
            <w:r>
              <w:rPr>
                <w:rFonts w:ascii="Times New Roman" w:hAnsi="Times New Roman"/>
                <w:b w:val="0"/>
                <w:i w:val="0"/>
                <w:color w:val="000000"/>
                <w:sz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14:paraId="5C0C3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3A1677D">
            <w:pPr>
              <w:spacing w:before="0" w:after="0" w:line="336" w:lineRule="auto"/>
              <w:ind w:left="234"/>
              <w:jc w:val="center"/>
            </w:pPr>
            <w:r>
              <w:rPr>
                <w:rFonts w:ascii="Times New Roman" w:hAnsi="Times New Roman"/>
                <w:b w:val="0"/>
                <w:i w:val="0"/>
                <w:color w:val="000000"/>
                <w:sz w:val="24"/>
              </w:rPr>
              <w:t>6.12</w:t>
            </w:r>
          </w:p>
        </w:tc>
        <w:tc>
          <w:tcPr>
            <w:tcW w:w="11927" w:type="dxa"/>
            <w:tcMar>
              <w:top w:w="50" w:type="dxa"/>
              <w:left w:w="100" w:type="dxa"/>
            </w:tcMar>
            <w:vAlign w:val="center"/>
          </w:tcPr>
          <w:p w14:paraId="338C97ED">
            <w:pPr>
              <w:spacing w:before="0" w:after="0" w:line="312" w:lineRule="auto"/>
              <w:ind w:left="234"/>
              <w:jc w:val="both"/>
            </w:pPr>
            <w:r>
              <w:rPr>
                <w:rFonts w:ascii="Times New Roman" w:hAnsi="Times New Roman"/>
                <w:b w:val="0"/>
                <w:i w:val="0"/>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14:paraId="40135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809D5F">
            <w:pPr>
              <w:spacing w:before="0" w:after="0" w:line="336" w:lineRule="auto"/>
              <w:ind w:left="234"/>
              <w:jc w:val="center"/>
            </w:pPr>
            <w:r>
              <w:rPr>
                <w:rFonts w:ascii="Times New Roman" w:hAnsi="Times New Roman"/>
                <w:b w:val="0"/>
                <w:i w:val="0"/>
                <w:color w:val="000000"/>
                <w:sz w:val="24"/>
              </w:rPr>
              <w:t>6.13</w:t>
            </w:r>
          </w:p>
        </w:tc>
        <w:tc>
          <w:tcPr>
            <w:tcW w:w="11927" w:type="dxa"/>
            <w:tcMar>
              <w:top w:w="50" w:type="dxa"/>
              <w:left w:w="100" w:type="dxa"/>
            </w:tcMar>
            <w:vAlign w:val="center"/>
          </w:tcPr>
          <w:p w14:paraId="357754FB">
            <w:pPr>
              <w:spacing w:before="0" w:after="0" w:line="312" w:lineRule="auto"/>
              <w:ind w:left="234"/>
              <w:jc w:val="both"/>
            </w:pPr>
            <w:r>
              <w:rPr>
                <w:rFonts w:ascii="Times New Roman" w:hAnsi="Times New Roman"/>
                <w:b w:val="0"/>
                <w:i w:val="0"/>
                <w:color w:val="000000"/>
                <w:sz w:val="24"/>
              </w:rPr>
              <w:t>Оперировать понятием: вектор в пространстве</w:t>
            </w:r>
          </w:p>
        </w:tc>
      </w:tr>
      <w:tr w14:paraId="34301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A8C2784">
            <w:pPr>
              <w:spacing w:before="0" w:after="0" w:line="336" w:lineRule="auto"/>
              <w:ind w:left="234"/>
              <w:jc w:val="center"/>
            </w:pPr>
            <w:r>
              <w:rPr>
                <w:rFonts w:ascii="Times New Roman" w:hAnsi="Times New Roman"/>
                <w:b w:val="0"/>
                <w:i w:val="0"/>
                <w:color w:val="000000"/>
                <w:sz w:val="24"/>
              </w:rPr>
              <w:t>6.14</w:t>
            </w:r>
          </w:p>
        </w:tc>
        <w:tc>
          <w:tcPr>
            <w:tcW w:w="11927" w:type="dxa"/>
            <w:tcMar>
              <w:top w:w="50" w:type="dxa"/>
              <w:left w:w="100" w:type="dxa"/>
            </w:tcMar>
            <w:vAlign w:val="center"/>
          </w:tcPr>
          <w:p w14:paraId="72EF9CAE">
            <w:pPr>
              <w:spacing w:before="0" w:after="0" w:line="312" w:lineRule="auto"/>
              <w:ind w:left="234"/>
              <w:jc w:val="both"/>
            </w:pPr>
            <w:r>
              <w:rPr>
                <w:rFonts w:ascii="Times New Roman" w:hAnsi="Times New Roman"/>
                <w:b w:val="0"/>
                <w:i w:val="0"/>
                <w:color w:val="000000"/>
                <w:sz w:val="24"/>
              </w:rPr>
              <w:t>Выполнять действия сложения векторов, вычитания векторов и умножения вектора на число, объяснять, какими свойствами они обладают</w:t>
            </w:r>
          </w:p>
        </w:tc>
      </w:tr>
      <w:tr w14:paraId="708D3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09AD6B">
            <w:pPr>
              <w:spacing w:before="0" w:after="0" w:line="336" w:lineRule="auto"/>
              <w:ind w:left="234"/>
              <w:jc w:val="center"/>
            </w:pPr>
            <w:r>
              <w:rPr>
                <w:rFonts w:ascii="Times New Roman" w:hAnsi="Times New Roman"/>
                <w:b w:val="0"/>
                <w:i w:val="0"/>
                <w:color w:val="000000"/>
                <w:sz w:val="24"/>
              </w:rPr>
              <w:t>6.15</w:t>
            </w:r>
          </w:p>
        </w:tc>
        <w:tc>
          <w:tcPr>
            <w:tcW w:w="11927" w:type="dxa"/>
            <w:tcMar>
              <w:top w:w="50" w:type="dxa"/>
              <w:left w:w="100" w:type="dxa"/>
            </w:tcMar>
            <w:vAlign w:val="center"/>
          </w:tcPr>
          <w:p w14:paraId="4E67B733">
            <w:pPr>
              <w:spacing w:before="0" w:after="0" w:line="312" w:lineRule="auto"/>
              <w:ind w:left="234"/>
              <w:jc w:val="both"/>
            </w:pPr>
            <w:r>
              <w:rPr>
                <w:rFonts w:ascii="Times New Roman" w:hAnsi="Times New Roman"/>
                <w:b w:val="0"/>
                <w:i w:val="0"/>
                <w:color w:val="000000"/>
                <w:sz w:val="24"/>
              </w:rPr>
              <w:t xml:space="preserve">Применять правило параллелепипеда при сложении векторов </w:t>
            </w:r>
          </w:p>
        </w:tc>
      </w:tr>
      <w:tr w14:paraId="533AA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CA08069">
            <w:pPr>
              <w:spacing w:before="0" w:after="0" w:line="336" w:lineRule="auto"/>
              <w:ind w:left="234"/>
              <w:jc w:val="center"/>
            </w:pPr>
            <w:r>
              <w:rPr>
                <w:rFonts w:ascii="Times New Roman" w:hAnsi="Times New Roman"/>
                <w:b w:val="0"/>
                <w:i w:val="0"/>
                <w:color w:val="000000"/>
                <w:sz w:val="24"/>
              </w:rPr>
              <w:t>6.16</w:t>
            </w:r>
          </w:p>
        </w:tc>
        <w:tc>
          <w:tcPr>
            <w:tcW w:w="11927" w:type="dxa"/>
            <w:tcMar>
              <w:top w:w="50" w:type="dxa"/>
              <w:left w:w="100" w:type="dxa"/>
            </w:tcMar>
            <w:vAlign w:val="center"/>
          </w:tcPr>
          <w:p w14:paraId="010B252E">
            <w:pPr>
              <w:spacing w:before="0" w:after="0" w:line="312" w:lineRule="auto"/>
              <w:ind w:left="234"/>
              <w:jc w:val="both"/>
            </w:pPr>
            <w:r>
              <w:rPr>
                <w:rFonts w:ascii="Times New Roman" w:hAnsi="Times New Roman"/>
                <w:b w:val="0"/>
                <w:i w:val="0"/>
                <w:color w:val="000000"/>
                <w:sz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14:paraId="399DB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D31DF45">
            <w:pPr>
              <w:spacing w:before="0" w:after="0" w:line="336" w:lineRule="auto"/>
              <w:ind w:left="234"/>
              <w:jc w:val="center"/>
            </w:pPr>
            <w:r>
              <w:rPr>
                <w:rFonts w:ascii="Times New Roman" w:hAnsi="Times New Roman"/>
                <w:b w:val="0"/>
                <w:i w:val="0"/>
                <w:color w:val="000000"/>
                <w:sz w:val="24"/>
              </w:rPr>
              <w:t>6.17</w:t>
            </w:r>
          </w:p>
        </w:tc>
        <w:tc>
          <w:tcPr>
            <w:tcW w:w="11927" w:type="dxa"/>
            <w:tcMar>
              <w:top w:w="50" w:type="dxa"/>
              <w:left w:w="100" w:type="dxa"/>
            </w:tcMar>
            <w:vAlign w:val="center"/>
          </w:tcPr>
          <w:p w14:paraId="570584AA">
            <w:pPr>
              <w:spacing w:before="0" w:after="0" w:line="312" w:lineRule="auto"/>
              <w:ind w:left="234"/>
              <w:jc w:val="both"/>
            </w:pPr>
            <w:r>
              <w:rPr>
                <w:rFonts w:ascii="Times New Roman" w:hAnsi="Times New Roman"/>
                <w:b w:val="0"/>
                <w:i w:val="0"/>
                <w:color w:val="000000"/>
                <w:sz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14:paraId="6E46C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37362DE">
            <w:pPr>
              <w:spacing w:before="0" w:after="0" w:line="336" w:lineRule="auto"/>
              <w:ind w:left="234"/>
              <w:jc w:val="center"/>
            </w:pPr>
            <w:r>
              <w:rPr>
                <w:rFonts w:ascii="Times New Roman" w:hAnsi="Times New Roman"/>
                <w:b w:val="0"/>
                <w:i w:val="0"/>
                <w:color w:val="000000"/>
                <w:sz w:val="24"/>
              </w:rPr>
              <w:t>6.18</w:t>
            </w:r>
          </w:p>
        </w:tc>
        <w:tc>
          <w:tcPr>
            <w:tcW w:w="11927" w:type="dxa"/>
            <w:tcMar>
              <w:top w:w="50" w:type="dxa"/>
              <w:left w:w="100" w:type="dxa"/>
            </w:tcMar>
            <w:vAlign w:val="center"/>
          </w:tcPr>
          <w:p w14:paraId="335C9B63">
            <w:pPr>
              <w:spacing w:before="0" w:after="0" w:line="312" w:lineRule="auto"/>
              <w:ind w:left="234"/>
              <w:jc w:val="both"/>
            </w:pPr>
            <w:r>
              <w:rPr>
                <w:rFonts w:ascii="Times New Roman" w:hAnsi="Times New Roman"/>
                <w:b w:val="0"/>
                <w:i w:val="0"/>
                <w:color w:val="000000"/>
                <w:sz w:val="24"/>
              </w:rPr>
              <w:t>Задавать плоскость уравнением в декартовой системе координат</w:t>
            </w:r>
          </w:p>
        </w:tc>
      </w:tr>
      <w:tr w14:paraId="33842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7DA3915">
            <w:pPr>
              <w:spacing w:before="0" w:after="0" w:line="336" w:lineRule="auto"/>
              <w:ind w:left="234"/>
              <w:jc w:val="center"/>
            </w:pPr>
            <w:r>
              <w:rPr>
                <w:rFonts w:ascii="Times New Roman" w:hAnsi="Times New Roman"/>
                <w:b w:val="0"/>
                <w:i w:val="0"/>
                <w:color w:val="000000"/>
                <w:sz w:val="24"/>
              </w:rPr>
              <w:t>6.19</w:t>
            </w:r>
          </w:p>
        </w:tc>
        <w:tc>
          <w:tcPr>
            <w:tcW w:w="11927" w:type="dxa"/>
            <w:tcMar>
              <w:top w:w="50" w:type="dxa"/>
              <w:left w:w="100" w:type="dxa"/>
            </w:tcMar>
            <w:vAlign w:val="center"/>
          </w:tcPr>
          <w:p w14:paraId="2842A3A1">
            <w:pPr>
              <w:spacing w:before="0" w:after="0" w:line="312" w:lineRule="auto"/>
              <w:ind w:left="234"/>
              <w:jc w:val="both"/>
            </w:pPr>
            <w:r>
              <w:rPr>
                <w:rFonts w:ascii="Times New Roman" w:hAnsi="Times New Roman"/>
                <w:b w:val="0"/>
                <w:i w:val="0"/>
                <w:color w:val="000000"/>
                <w:sz w:val="24"/>
              </w:rPr>
              <w:t>Решать простейшие геометрические задачи на применение векторно-координатного метода</w:t>
            </w:r>
          </w:p>
        </w:tc>
      </w:tr>
      <w:tr w14:paraId="7A701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9EAA880">
            <w:pPr>
              <w:spacing w:before="0" w:after="0" w:line="336" w:lineRule="auto"/>
              <w:ind w:left="234"/>
              <w:jc w:val="center"/>
            </w:pPr>
            <w:r>
              <w:rPr>
                <w:rFonts w:ascii="Times New Roman" w:hAnsi="Times New Roman"/>
                <w:b w:val="0"/>
                <w:i w:val="0"/>
                <w:color w:val="000000"/>
                <w:sz w:val="24"/>
              </w:rPr>
              <w:t>6.20</w:t>
            </w:r>
          </w:p>
        </w:tc>
        <w:tc>
          <w:tcPr>
            <w:tcW w:w="11927" w:type="dxa"/>
            <w:tcMar>
              <w:top w:w="50" w:type="dxa"/>
              <w:left w:w="100" w:type="dxa"/>
            </w:tcMar>
            <w:vAlign w:val="center"/>
          </w:tcPr>
          <w:p w14:paraId="5F6642B5">
            <w:pPr>
              <w:spacing w:before="0" w:after="0" w:line="312" w:lineRule="auto"/>
              <w:ind w:left="234"/>
              <w:jc w:val="both"/>
            </w:pPr>
            <w:r>
              <w:rPr>
                <w:rFonts w:ascii="Times New Roman" w:hAnsi="Times New Roman"/>
                <w:b w:val="0"/>
                <w:i w:val="0"/>
                <w:color w:val="000000"/>
                <w:sz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14:paraId="07CFD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A269ED5">
            <w:pPr>
              <w:spacing w:before="0" w:after="0" w:line="336" w:lineRule="auto"/>
              <w:ind w:left="234"/>
              <w:jc w:val="center"/>
            </w:pPr>
            <w:r>
              <w:rPr>
                <w:rFonts w:ascii="Times New Roman" w:hAnsi="Times New Roman"/>
                <w:b w:val="0"/>
                <w:i w:val="0"/>
                <w:color w:val="000000"/>
                <w:sz w:val="24"/>
              </w:rPr>
              <w:t>6.21</w:t>
            </w:r>
          </w:p>
        </w:tc>
        <w:tc>
          <w:tcPr>
            <w:tcW w:w="11927" w:type="dxa"/>
            <w:tcMar>
              <w:top w:w="50" w:type="dxa"/>
              <w:left w:w="100" w:type="dxa"/>
            </w:tcMar>
            <w:vAlign w:val="center"/>
          </w:tcPr>
          <w:p w14:paraId="66C894B9">
            <w:pPr>
              <w:spacing w:before="0" w:after="0" w:line="312" w:lineRule="auto"/>
              <w:ind w:left="234"/>
              <w:jc w:val="both"/>
            </w:pPr>
            <w:r>
              <w:rPr>
                <w:rFonts w:ascii="Times New Roman" w:hAnsi="Times New Roman"/>
                <w:b w:val="0"/>
                <w:i w:val="0"/>
                <w:color w:val="000000"/>
                <w:sz w:val="24"/>
              </w:rPr>
              <w:t>Применять простейшие программные средства и электронно-коммуникационные системы при решении стереометрических задач</w:t>
            </w:r>
          </w:p>
        </w:tc>
      </w:tr>
      <w:tr w14:paraId="79B3C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39DC43C">
            <w:pPr>
              <w:spacing w:before="0" w:after="0" w:line="336" w:lineRule="auto"/>
              <w:ind w:left="234"/>
              <w:jc w:val="center"/>
            </w:pPr>
            <w:r>
              <w:rPr>
                <w:rFonts w:ascii="Times New Roman" w:hAnsi="Times New Roman"/>
                <w:b w:val="0"/>
                <w:i w:val="0"/>
                <w:color w:val="000000"/>
                <w:sz w:val="24"/>
              </w:rPr>
              <w:t>6.22</w:t>
            </w:r>
          </w:p>
        </w:tc>
        <w:tc>
          <w:tcPr>
            <w:tcW w:w="11927" w:type="dxa"/>
            <w:tcMar>
              <w:top w:w="50" w:type="dxa"/>
              <w:left w:w="100" w:type="dxa"/>
            </w:tcMar>
            <w:vAlign w:val="center"/>
          </w:tcPr>
          <w:p w14:paraId="208B4332">
            <w:pPr>
              <w:spacing w:before="0" w:after="0" w:line="312" w:lineRule="auto"/>
              <w:ind w:left="234"/>
              <w:jc w:val="both"/>
            </w:pPr>
            <w:r>
              <w:rPr>
                <w:rFonts w:ascii="Times New Roman" w:hAnsi="Times New Roman"/>
                <w:b w:val="0"/>
                <w:i w:val="0"/>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14:paraId="01A40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8FC7C13">
            <w:pPr>
              <w:spacing w:before="0" w:after="0" w:line="336" w:lineRule="auto"/>
              <w:ind w:left="234"/>
              <w:jc w:val="center"/>
            </w:pPr>
            <w:r>
              <w:rPr>
                <w:rFonts w:ascii="Times New Roman" w:hAnsi="Times New Roman"/>
                <w:b w:val="0"/>
                <w:i w:val="0"/>
                <w:color w:val="000000"/>
                <w:sz w:val="24"/>
              </w:rPr>
              <w:t>6.23</w:t>
            </w:r>
          </w:p>
        </w:tc>
        <w:tc>
          <w:tcPr>
            <w:tcW w:w="11927" w:type="dxa"/>
            <w:tcMar>
              <w:top w:w="50" w:type="dxa"/>
              <w:left w:w="100" w:type="dxa"/>
            </w:tcMar>
            <w:vAlign w:val="center"/>
          </w:tcPr>
          <w:p w14:paraId="7605662B">
            <w:pPr>
              <w:spacing w:before="0" w:after="0" w:line="336" w:lineRule="auto"/>
              <w:ind w:left="234"/>
              <w:jc w:val="both"/>
            </w:pPr>
            <w:r>
              <w:rPr>
                <w:rFonts w:ascii="Times New Roman" w:hAnsi="Times New Roman"/>
                <w:b w:val="0"/>
                <w:i w:val="0"/>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60955A44">
      <w:pPr>
        <w:sectPr>
          <w:pgSz w:w="11906" w:h="16383"/>
          <w:cols w:space="720" w:num="1"/>
        </w:sectPr>
      </w:pPr>
      <w:bookmarkStart w:id="24" w:name="block-55323995"/>
    </w:p>
    <w:bookmarkEnd w:id="23"/>
    <w:bookmarkEnd w:id="24"/>
    <w:p w14:paraId="303EEAAA">
      <w:pPr>
        <w:spacing w:before="199" w:after="199" w:line="336" w:lineRule="auto"/>
        <w:ind w:left="120"/>
        <w:jc w:val="left"/>
      </w:pPr>
      <w:bookmarkStart w:id="25" w:name="block-55323997"/>
      <w:r>
        <w:rPr>
          <w:rFonts w:ascii="Times New Roman" w:hAnsi="Times New Roman"/>
          <w:b/>
          <w:i w:val="0"/>
          <w:color w:val="000000"/>
          <w:sz w:val="28"/>
        </w:rPr>
        <w:t>ПРОВЕРЯЕМЫЕ ЭЛЕМЕНТЫ СОДЕРЖАНИЯ</w:t>
      </w:r>
    </w:p>
    <w:p w14:paraId="76D9A694">
      <w:pPr>
        <w:spacing w:before="199" w:after="199" w:line="336" w:lineRule="auto"/>
        <w:ind w:left="120"/>
        <w:jc w:val="left"/>
      </w:pPr>
    </w:p>
    <w:p w14:paraId="1B8327D3">
      <w:pPr>
        <w:spacing w:before="199" w:after="199" w:line="336" w:lineRule="auto"/>
        <w:ind w:left="120"/>
        <w:jc w:val="left"/>
      </w:pPr>
      <w:r>
        <w:rPr>
          <w:rFonts w:ascii="Times New Roman" w:hAnsi="Times New Roman"/>
          <w:b/>
          <w:i w:val="0"/>
          <w:color w:val="000000"/>
          <w:sz w:val="28"/>
        </w:rPr>
        <w:t>10 КЛАСС</w:t>
      </w:r>
    </w:p>
    <w:p w14:paraId="056BA54F">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4"/>
        <w:gridCol w:w="7629"/>
      </w:tblGrid>
      <w:tr w14:paraId="231E8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274861AF">
            <w:pPr>
              <w:spacing w:before="0" w:after="0"/>
              <w:ind w:left="192"/>
              <w:jc w:val="left"/>
            </w:pPr>
            <w:r>
              <w:rPr>
                <w:rFonts w:ascii="Times New Roman" w:hAnsi="Times New Roman"/>
                <w:b/>
                <w:i w:val="0"/>
                <w:color w:val="000000"/>
                <w:sz w:val="24"/>
              </w:rPr>
              <w:t xml:space="preserve"> Код </w:t>
            </w:r>
          </w:p>
        </w:tc>
        <w:tc>
          <w:tcPr>
            <w:tcW w:w="13576" w:type="dxa"/>
            <w:tcMar>
              <w:top w:w="50" w:type="dxa"/>
              <w:left w:w="100" w:type="dxa"/>
            </w:tcMar>
            <w:vAlign w:val="center"/>
          </w:tcPr>
          <w:p w14:paraId="771F8C0A">
            <w:pPr>
              <w:spacing w:before="0" w:after="0"/>
              <w:ind w:left="192"/>
              <w:jc w:val="left"/>
            </w:pPr>
            <w:r>
              <w:rPr>
                <w:rFonts w:ascii="Times New Roman" w:hAnsi="Times New Roman"/>
                <w:b/>
                <w:i w:val="0"/>
                <w:color w:val="000000"/>
                <w:sz w:val="24"/>
              </w:rPr>
              <w:t xml:space="preserve"> Проверяемый элемент содержания </w:t>
            </w:r>
          </w:p>
        </w:tc>
      </w:tr>
      <w:tr w14:paraId="30CF3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5FACFB5">
            <w:pPr>
              <w:spacing w:before="0" w:after="0" w:line="336" w:lineRule="auto"/>
              <w:ind w:left="234"/>
              <w:jc w:val="center"/>
            </w:pPr>
            <w:r>
              <w:rPr>
                <w:rFonts w:ascii="Times New Roman" w:hAnsi="Times New Roman"/>
                <w:b w:val="0"/>
                <w:i w:val="0"/>
                <w:color w:val="000000"/>
                <w:sz w:val="24"/>
              </w:rPr>
              <w:t>7</w:t>
            </w:r>
          </w:p>
        </w:tc>
        <w:tc>
          <w:tcPr>
            <w:tcW w:w="13576" w:type="dxa"/>
            <w:tcMar>
              <w:top w:w="50" w:type="dxa"/>
              <w:left w:w="100" w:type="dxa"/>
            </w:tcMar>
            <w:vAlign w:val="center"/>
          </w:tcPr>
          <w:p w14:paraId="051BBFAF">
            <w:pPr>
              <w:spacing w:before="0" w:after="0" w:line="336" w:lineRule="auto"/>
              <w:ind w:left="234"/>
              <w:jc w:val="left"/>
            </w:pPr>
            <w:r>
              <w:rPr>
                <w:rFonts w:ascii="Times New Roman" w:hAnsi="Times New Roman"/>
                <w:b w:val="0"/>
                <w:i w:val="0"/>
                <w:color w:val="000000"/>
                <w:sz w:val="24"/>
              </w:rPr>
              <w:t>Геометрия</w:t>
            </w:r>
          </w:p>
        </w:tc>
      </w:tr>
      <w:tr w14:paraId="21773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3580E411">
            <w:pPr>
              <w:spacing w:before="0" w:after="0" w:line="336" w:lineRule="auto"/>
              <w:ind w:left="234"/>
              <w:jc w:val="center"/>
            </w:pPr>
            <w:r>
              <w:rPr>
                <w:rFonts w:ascii="Times New Roman" w:hAnsi="Times New Roman"/>
                <w:b w:val="0"/>
                <w:i w:val="0"/>
                <w:color w:val="000000"/>
                <w:sz w:val="24"/>
              </w:rPr>
              <w:t>7.1</w:t>
            </w:r>
          </w:p>
        </w:tc>
        <w:tc>
          <w:tcPr>
            <w:tcW w:w="13576" w:type="dxa"/>
            <w:tcMar>
              <w:top w:w="50" w:type="dxa"/>
              <w:left w:w="100" w:type="dxa"/>
            </w:tcMar>
            <w:vAlign w:val="center"/>
          </w:tcPr>
          <w:p w14:paraId="21602EDF">
            <w:pPr>
              <w:spacing w:before="0" w:after="0" w:line="336" w:lineRule="auto"/>
              <w:ind w:left="234"/>
              <w:jc w:val="both"/>
            </w:pPr>
            <w:r>
              <w:rPr>
                <w:rFonts w:ascii="Times New Roman" w:hAnsi="Times New Roman"/>
                <w:b w:val="0"/>
                <w:i w:val="0"/>
                <w:color w:val="000000"/>
                <w:sz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14:paraId="0CD71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5C064CB7">
            <w:pPr>
              <w:spacing w:before="0" w:after="0" w:line="336" w:lineRule="auto"/>
              <w:ind w:left="234"/>
              <w:jc w:val="center"/>
            </w:pPr>
            <w:r>
              <w:rPr>
                <w:rFonts w:ascii="Times New Roman" w:hAnsi="Times New Roman"/>
                <w:b w:val="0"/>
                <w:i w:val="0"/>
                <w:color w:val="000000"/>
                <w:sz w:val="24"/>
              </w:rPr>
              <w:t>7.2</w:t>
            </w:r>
          </w:p>
        </w:tc>
        <w:tc>
          <w:tcPr>
            <w:tcW w:w="13576" w:type="dxa"/>
            <w:tcMar>
              <w:top w:w="50" w:type="dxa"/>
              <w:left w:w="100" w:type="dxa"/>
            </w:tcMar>
            <w:vAlign w:val="center"/>
          </w:tcPr>
          <w:p w14:paraId="044B98A9">
            <w:pPr>
              <w:spacing w:before="0" w:after="0" w:line="336" w:lineRule="auto"/>
              <w:ind w:left="234"/>
              <w:jc w:val="both"/>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14:paraId="3FA65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EF1F46C">
            <w:pPr>
              <w:spacing w:before="0" w:after="0" w:line="336" w:lineRule="auto"/>
              <w:ind w:left="234"/>
              <w:jc w:val="center"/>
            </w:pPr>
            <w:r>
              <w:rPr>
                <w:rFonts w:ascii="Times New Roman" w:hAnsi="Times New Roman"/>
                <w:b w:val="0"/>
                <w:i w:val="0"/>
                <w:color w:val="000000"/>
                <w:sz w:val="24"/>
              </w:rPr>
              <w:t>7.3</w:t>
            </w:r>
          </w:p>
        </w:tc>
        <w:tc>
          <w:tcPr>
            <w:tcW w:w="13576" w:type="dxa"/>
            <w:tcMar>
              <w:top w:w="50" w:type="dxa"/>
              <w:left w:w="100" w:type="dxa"/>
            </w:tcMar>
            <w:vAlign w:val="center"/>
          </w:tcPr>
          <w:p w14:paraId="62A45A0D">
            <w:pPr>
              <w:spacing w:before="0" w:after="0" w:line="336" w:lineRule="auto"/>
              <w:ind w:left="234"/>
              <w:jc w:val="both"/>
            </w:pPr>
            <w:r>
              <w:rPr>
                <w:rFonts w:ascii="Times New Roman" w:hAnsi="Times New Roman"/>
                <w:b w:val="0"/>
                <w:i w:val="0"/>
                <w:color w:val="000000"/>
                <w:sz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14:paraId="61237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76106F0C">
            <w:pPr>
              <w:spacing w:before="0" w:after="0" w:line="336" w:lineRule="auto"/>
              <w:ind w:left="234"/>
              <w:jc w:val="center"/>
            </w:pPr>
            <w:r>
              <w:rPr>
                <w:rFonts w:ascii="Times New Roman" w:hAnsi="Times New Roman"/>
                <w:b w:val="0"/>
                <w:i w:val="0"/>
                <w:color w:val="000000"/>
                <w:sz w:val="24"/>
              </w:rPr>
              <w:t>7.4</w:t>
            </w:r>
          </w:p>
        </w:tc>
        <w:tc>
          <w:tcPr>
            <w:tcW w:w="13576" w:type="dxa"/>
            <w:tcMar>
              <w:top w:w="50" w:type="dxa"/>
              <w:left w:w="100" w:type="dxa"/>
            </w:tcMar>
            <w:vAlign w:val="center"/>
          </w:tcPr>
          <w:p w14:paraId="34B157EE">
            <w:pPr>
              <w:spacing w:before="0" w:after="0" w:line="336" w:lineRule="auto"/>
              <w:ind w:left="234"/>
              <w:jc w:val="both"/>
            </w:pPr>
            <w:r>
              <w:rPr>
                <w:rFonts w:ascii="Times New Roman" w:hAnsi="Times New Roman"/>
                <w:b w:val="0"/>
                <w:i w:val="0"/>
                <w:color w:val="000000"/>
                <w:sz w:val="24"/>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4"/>
              </w:rPr>
              <w:t>n</w:t>
            </w:r>
            <w:r>
              <w:rPr>
                <w:rFonts w:ascii="Times New Roman" w:hAnsi="Times New Roman"/>
                <w:b w:val="0"/>
                <w:i w:val="0"/>
                <w:color w:val="000000"/>
                <w:sz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4"/>
              </w:rPr>
              <w:t>n</w:t>
            </w:r>
            <w:r>
              <w:rPr>
                <w:rFonts w:ascii="Times New Roman" w:hAnsi="Times New Roman"/>
                <w:b w:val="0"/>
                <w:i w:val="0"/>
                <w:color w:val="000000"/>
                <w:sz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14:paraId="11741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452820C4">
            <w:pPr>
              <w:spacing w:before="0" w:after="0" w:line="336" w:lineRule="auto"/>
              <w:ind w:left="234"/>
              <w:jc w:val="center"/>
            </w:pPr>
            <w:r>
              <w:rPr>
                <w:rFonts w:ascii="Times New Roman" w:hAnsi="Times New Roman"/>
                <w:b w:val="0"/>
                <w:i w:val="0"/>
                <w:color w:val="000000"/>
                <w:sz w:val="24"/>
              </w:rPr>
              <w:t>7.5</w:t>
            </w:r>
          </w:p>
        </w:tc>
        <w:tc>
          <w:tcPr>
            <w:tcW w:w="13576" w:type="dxa"/>
            <w:tcMar>
              <w:top w:w="50" w:type="dxa"/>
              <w:left w:w="100" w:type="dxa"/>
            </w:tcMar>
            <w:vAlign w:val="center"/>
          </w:tcPr>
          <w:p w14:paraId="0C3C902D">
            <w:pPr>
              <w:spacing w:before="0" w:after="0" w:line="336" w:lineRule="auto"/>
              <w:ind w:left="234"/>
              <w:jc w:val="both"/>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14:paraId="397BB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738D0CCB">
            <w:pPr>
              <w:spacing w:before="0" w:after="0" w:line="336" w:lineRule="auto"/>
              <w:ind w:left="234"/>
              <w:jc w:val="center"/>
            </w:pPr>
            <w:r>
              <w:rPr>
                <w:rFonts w:ascii="Times New Roman" w:hAnsi="Times New Roman"/>
                <w:b w:val="0"/>
                <w:i w:val="0"/>
                <w:color w:val="000000"/>
                <w:sz w:val="24"/>
              </w:rPr>
              <w:t>7.6</w:t>
            </w:r>
          </w:p>
        </w:tc>
        <w:tc>
          <w:tcPr>
            <w:tcW w:w="13576" w:type="dxa"/>
            <w:tcMar>
              <w:top w:w="50" w:type="dxa"/>
              <w:left w:w="100" w:type="dxa"/>
            </w:tcMar>
            <w:vAlign w:val="center"/>
          </w:tcPr>
          <w:p w14:paraId="2206B39F">
            <w:pPr>
              <w:spacing w:before="0" w:after="0" w:line="336" w:lineRule="auto"/>
              <w:ind w:left="234"/>
              <w:jc w:val="both"/>
            </w:pPr>
            <w:r>
              <w:rPr>
                <w:rFonts w:ascii="Times New Roman" w:hAnsi="Times New Roman"/>
                <w:b w:val="0"/>
                <w:i w:val="0"/>
                <w:color w:val="000000"/>
                <w:sz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tc>
      </w:tr>
      <w:tr w14:paraId="157DB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6B25F3ED">
            <w:pPr>
              <w:spacing w:before="0" w:after="0" w:line="336" w:lineRule="auto"/>
              <w:ind w:left="234"/>
              <w:jc w:val="center"/>
            </w:pPr>
            <w:r>
              <w:rPr>
                <w:rFonts w:ascii="Times New Roman" w:hAnsi="Times New Roman"/>
                <w:b w:val="0"/>
                <w:i w:val="0"/>
                <w:color w:val="000000"/>
                <w:sz w:val="24"/>
              </w:rPr>
              <w:t>7.7</w:t>
            </w:r>
          </w:p>
        </w:tc>
        <w:tc>
          <w:tcPr>
            <w:tcW w:w="13576" w:type="dxa"/>
            <w:tcMar>
              <w:top w:w="50" w:type="dxa"/>
              <w:left w:w="100" w:type="dxa"/>
            </w:tcMar>
            <w:vAlign w:val="center"/>
          </w:tcPr>
          <w:p w14:paraId="52295F29">
            <w:pPr>
              <w:spacing w:before="0" w:after="0" w:line="336" w:lineRule="auto"/>
              <w:ind w:left="234"/>
              <w:jc w:val="both"/>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r>
    </w:tbl>
    <w:p w14:paraId="435761BB">
      <w:pPr>
        <w:spacing w:before="0" w:after="0"/>
        <w:ind w:left="120"/>
        <w:jc w:val="left"/>
      </w:pPr>
    </w:p>
    <w:p w14:paraId="547321C9">
      <w:pPr>
        <w:spacing w:before="199" w:after="199"/>
        <w:ind w:left="120"/>
        <w:jc w:val="left"/>
      </w:pPr>
      <w:r>
        <w:rPr>
          <w:rFonts w:ascii="Times New Roman" w:hAnsi="Times New Roman"/>
          <w:b/>
          <w:i w:val="0"/>
          <w:color w:val="000000"/>
          <w:sz w:val="28"/>
        </w:rPr>
        <w:t>11 КЛАСС</w:t>
      </w:r>
    </w:p>
    <w:p w14:paraId="543BB200">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3"/>
        <w:gridCol w:w="7516"/>
      </w:tblGrid>
      <w:tr w14:paraId="6112E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72525041">
            <w:pPr>
              <w:spacing w:before="0" w:after="0"/>
              <w:ind w:left="130"/>
              <w:jc w:val="left"/>
            </w:pPr>
            <w:r>
              <w:rPr>
                <w:rFonts w:ascii="Times New Roman" w:hAnsi="Times New Roman"/>
                <w:b/>
                <w:i w:val="0"/>
                <w:color w:val="000000"/>
                <w:sz w:val="24"/>
              </w:rPr>
              <w:t xml:space="preserve"> Код </w:t>
            </w:r>
          </w:p>
        </w:tc>
        <w:tc>
          <w:tcPr>
            <w:tcW w:w="13074" w:type="dxa"/>
            <w:tcMar>
              <w:top w:w="50" w:type="dxa"/>
              <w:left w:w="100" w:type="dxa"/>
            </w:tcMar>
            <w:vAlign w:val="center"/>
          </w:tcPr>
          <w:p w14:paraId="77CE6CDE">
            <w:pPr>
              <w:spacing w:before="0" w:after="0"/>
              <w:ind w:left="130"/>
              <w:jc w:val="left"/>
            </w:pPr>
            <w:r>
              <w:rPr>
                <w:rFonts w:ascii="Times New Roman" w:hAnsi="Times New Roman"/>
                <w:b/>
                <w:i w:val="0"/>
                <w:color w:val="000000"/>
                <w:sz w:val="24"/>
              </w:rPr>
              <w:t xml:space="preserve"> Проверяемый элемент содержания </w:t>
            </w:r>
          </w:p>
        </w:tc>
      </w:tr>
      <w:tr w14:paraId="28EFF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11A11286">
            <w:pPr>
              <w:spacing w:before="0" w:after="0" w:line="336" w:lineRule="auto"/>
              <w:ind w:left="172"/>
              <w:jc w:val="center"/>
            </w:pPr>
            <w:r>
              <w:rPr>
                <w:rFonts w:ascii="Times New Roman" w:hAnsi="Times New Roman"/>
                <w:b w:val="0"/>
                <w:i w:val="0"/>
                <w:color w:val="000000"/>
                <w:sz w:val="24"/>
              </w:rPr>
              <w:t>6</w:t>
            </w:r>
          </w:p>
        </w:tc>
        <w:tc>
          <w:tcPr>
            <w:tcW w:w="13074" w:type="dxa"/>
            <w:tcMar>
              <w:top w:w="50" w:type="dxa"/>
              <w:left w:w="100" w:type="dxa"/>
            </w:tcMar>
            <w:vAlign w:val="center"/>
          </w:tcPr>
          <w:p w14:paraId="2782B468">
            <w:pPr>
              <w:spacing w:before="0" w:after="0" w:line="336" w:lineRule="auto"/>
              <w:ind w:left="172"/>
              <w:jc w:val="left"/>
            </w:pPr>
            <w:r>
              <w:rPr>
                <w:rFonts w:ascii="Times New Roman" w:hAnsi="Times New Roman"/>
                <w:b w:val="0"/>
                <w:i w:val="0"/>
                <w:color w:val="000000"/>
                <w:sz w:val="24"/>
              </w:rPr>
              <w:t>Геометрия</w:t>
            </w:r>
          </w:p>
        </w:tc>
      </w:tr>
      <w:tr w14:paraId="1864D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3961FA9F">
            <w:pPr>
              <w:spacing w:before="0" w:after="0" w:line="336" w:lineRule="auto"/>
              <w:ind w:left="172"/>
              <w:jc w:val="center"/>
            </w:pPr>
            <w:r>
              <w:rPr>
                <w:rFonts w:ascii="Times New Roman" w:hAnsi="Times New Roman"/>
                <w:b w:val="0"/>
                <w:i w:val="0"/>
                <w:color w:val="000000"/>
                <w:sz w:val="24"/>
              </w:rPr>
              <w:t>6.1</w:t>
            </w:r>
          </w:p>
        </w:tc>
        <w:tc>
          <w:tcPr>
            <w:tcW w:w="13074" w:type="dxa"/>
            <w:tcMar>
              <w:top w:w="50" w:type="dxa"/>
              <w:left w:w="100" w:type="dxa"/>
            </w:tcMar>
            <w:vAlign w:val="center"/>
          </w:tcPr>
          <w:p w14:paraId="6B52ACAA">
            <w:pPr>
              <w:spacing w:before="0" w:after="0" w:line="336" w:lineRule="auto"/>
              <w:ind w:left="172"/>
              <w:jc w:val="both"/>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14:paraId="13164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67039544">
            <w:pPr>
              <w:spacing w:before="0" w:after="0" w:line="336" w:lineRule="auto"/>
              <w:ind w:left="172"/>
              <w:jc w:val="center"/>
            </w:pPr>
            <w:r>
              <w:rPr>
                <w:rFonts w:ascii="Times New Roman" w:hAnsi="Times New Roman"/>
                <w:b w:val="0"/>
                <w:i w:val="0"/>
                <w:color w:val="000000"/>
                <w:sz w:val="24"/>
              </w:rPr>
              <w:t>6.2</w:t>
            </w:r>
          </w:p>
        </w:tc>
        <w:tc>
          <w:tcPr>
            <w:tcW w:w="13074" w:type="dxa"/>
            <w:tcMar>
              <w:top w:w="50" w:type="dxa"/>
              <w:left w:w="100" w:type="dxa"/>
            </w:tcMar>
            <w:vAlign w:val="center"/>
          </w:tcPr>
          <w:p w14:paraId="3AD4FFA7">
            <w:pPr>
              <w:spacing w:before="0" w:after="0" w:line="312" w:lineRule="auto"/>
              <w:ind w:left="172"/>
              <w:jc w:val="both"/>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p>
        </w:tc>
      </w:tr>
      <w:tr w14:paraId="612C4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05C53A79">
            <w:pPr>
              <w:spacing w:before="0" w:after="0" w:line="336" w:lineRule="auto"/>
              <w:ind w:left="172"/>
              <w:jc w:val="center"/>
            </w:pPr>
            <w:r>
              <w:rPr>
                <w:rFonts w:ascii="Times New Roman" w:hAnsi="Times New Roman"/>
                <w:b w:val="0"/>
                <w:i w:val="0"/>
                <w:color w:val="000000"/>
                <w:sz w:val="24"/>
              </w:rPr>
              <w:t>6.3</w:t>
            </w:r>
          </w:p>
        </w:tc>
        <w:tc>
          <w:tcPr>
            <w:tcW w:w="13074" w:type="dxa"/>
            <w:tcMar>
              <w:top w:w="50" w:type="dxa"/>
              <w:left w:w="100" w:type="dxa"/>
            </w:tcMar>
            <w:vAlign w:val="center"/>
          </w:tcPr>
          <w:p w14:paraId="67339184">
            <w:pPr>
              <w:spacing w:before="0" w:after="0" w:line="312" w:lineRule="auto"/>
              <w:ind w:left="172"/>
              <w:jc w:val="both"/>
            </w:pPr>
            <w:r>
              <w:rPr>
                <w:rFonts w:ascii="Times New Roman" w:hAnsi="Times New Roman"/>
                <w:b w:val="0"/>
                <w:i w:val="0"/>
                <w:color w:val="000000"/>
                <w:sz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14:paraId="7757A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1664FB22">
            <w:pPr>
              <w:spacing w:before="0" w:after="0" w:line="336" w:lineRule="auto"/>
              <w:ind w:left="172"/>
              <w:jc w:val="center"/>
            </w:pPr>
            <w:r>
              <w:rPr>
                <w:rFonts w:ascii="Times New Roman" w:hAnsi="Times New Roman"/>
                <w:b w:val="0"/>
                <w:i w:val="0"/>
                <w:color w:val="000000"/>
                <w:sz w:val="24"/>
              </w:rPr>
              <w:t>6.4</w:t>
            </w:r>
          </w:p>
        </w:tc>
        <w:tc>
          <w:tcPr>
            <w:tcW w:w="13074" w:type="dxa"/>
            <w:tcMar>
              <w:top w:w="50" w:type="dxa"/>
              <w:left w:w="100" w:type="dxa"/>
            </w:tcMar>
            <w:vAlign w:val="center"/>
          </w:tcPr>
          <w:p w14:paraId="6F06827D">
            <w:pPr>
              <w:spacing w:before="0" w:after="0" w:line="312" w:lineRule="auto"/>
              <w:ind w:left="172"/>
              <w:jc w:val="both"/>
            </w:pPr>
            <w:r>
              <w:rPr>
                <w:rFonts w:ascii="Times New Roman" w:hAnsi="Times New Roman"/>
                <w:b w:val="0"/>
                <w:i w:val="0"/>
                <w:color w:val="000000"/>
                <w:sz w:val="24"/>
              </w:rPr>
              <w:t>Изображение тел вращения на плоскости. Развёртка цилиндра и конуса</w:t>
            </w:r>
          </w:p>
        </w:tc>
      </w:tr>
      <w:tr w14:paraId="6DF64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48D5D183">
            <w:pPr>
              <w:spacing w:before="0" w:after="0" w:line="336" w:lineRule="auto"/>
              <w:ind w:left="172"/>
              <w:jc w:val="center"/>
            </w:pPr>
            <w:r>
              <w:rPr>
                <w:rFonts w:ascii="Times New Roman" w:hAnsi="Times New Roman"/>
                <w:b w:val="0"/>
                <w:i w:val="0"/>
                <w:color w:val="000000"/>
                <w:sz w:val="24"/>
              </w:rPr>
              <w:t>6.5</w:t>
            </w:r>
          </w:p>
        </w:tc>
        <w:tc>
          <w:tcPr>
            <w:tcW w:w="13074" w:type="dxa"/>
            <w:tcMar>
              <w:top w:w="50" w:type="dxa"/>
              <w:left w:w="100" w:type="dxa"/>
            </w:tcMar>
            <w:vAlign w:val="center"/>
          </w:tcPr>
          <w:p w14:paraId="74E9B1FD">
            <w:pPr>
              <w:spacing w:before="0" w:after="0" w:line="312" w:lineRule="auto"/>
              <w:ind w:left="172"/>
              <w:jc w:val="both"/>
            </w:pPr>
            <w:r>
              <w:rPr>
                <w:rFonts w:ascii="Times New Roman" w:hAnsi="Times New Roman"/>
                <w:b w:val="0"/>
                <w:i w:val="0"/>
                <w:color w:val="000000"/>
                <w:sz w:val="24"/>
              </w:rPr>
              <w:t>Комбинации тел вращения и многогранников. Многогранник, описанный около сферы, сфера, вписанная в многогранник, или тело вращения</w:t>
            </w:r>
          </w:p>
        </w:tc>
      </w:tr>
      <w:tr w14:paraId="00971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6C471AE6">
            <w:pPr>
              <w:spacing w:before="0" w:after="0" w:line="336" w:lineRule="auto"/>
              <w:ind w:left="172"/>
              <w:jc w:val="center"/>
            </w:pPr>
            <w:r>
              <w:rPr>
                <w:rFonts w:ascii="Times New Roman" w:hAnsi="Times New Roman"/>
                <w:b w:val="0"/>
                <w:i w:val="0"/>
                <w:color w:val="000000"/>
                <w:sz w:val="24"/>
              </w:rPr>
              <w:t>6.6</w:t>
            </w:r>
          </w:p>
        </w:tc>
        <w:tc>
          <w:tcPr>
            <w:tcW w:w="13074" w:type="dxa"/>
            <w:tcMar>
              <w:top w:w="50" w:type="dxa"/>
              <w:left w:w="100" w:type="dxa"/>
            </w:tcMar>
            <w:vAlign w:val="center"/>
          </w:tcPr>
          <w:p w14:paraId="2BAB161A">
            <w:pPr>
              <w:spacing w:before="0" w:after="0" w:line="312" w:lineRule="auto"/>
              <w:ind w:left="172"/>
              <w:jc w:val="both"/>
            </w:pPr>
            <w:r>
              <w:rPr>
                <w:rFonts w:ascii="Times New Roman" w:hAnsi="Times New Roman"/>
                <w:b w:val="0"/>
                <w:i w:val="0"/>
                <w:color w:val="000000"/>
                <w:sz w:val="24"/>
              </w:rPr>
              <w:t>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w:t>
            </w:r>
          </w:p>
        </w:tc>
      </w:tr>
      <w:tr w14:paraId="754AA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7E5CA8DD">
            <w:pPr>
              <w:spacing w:before="0" w:after="0" w:line="336" w:lineRule="auto"/>
              <w:ind w:left="172"/>
              <w:jc w:val="center"/>
            </w:pPr>
            <w:r>
              <w:rPr>
                <w:rFonts w:ascii="Times New Roman" w:hAnsi="Times New Roman"/>
                <w:b w:val="0"/>
                <w:i w:val="0"/>
                <w:color w:val="000000"/>
                <w:sz w:val="24"/>
              </w:rPr>
              <w:t>6.7</w:t>
            </w:r>
          </w:p>
        </w:tc>
        <w:tc>
          <w:tcPr>
            <w:tcW w:w="13074" w:type="dxa"/>
            <w:tcMar>
              <w:top w:w="50" w:type="dxa"/>
              <w:left w:w="100" w:type="dxa"/>
            </w:tcMar>
            <w:vAlign w:val="center"/>
          </w:tcPr>
          <w:p w14:paraId="7FE928BA">
            <w:pPr>
              <w:spacing w:before="0" w:after="0" w:line="312" w:lineRule="auto"/>
              <w:ind w:left="172"/>
              <w:jc w:val="both"/>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r>
      <w:tr w14:paraId="072E3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5B29E810">
            <w:pPr>
              <w:spacing w:before="0" w:after="0" w:line="336" w:lineRule="auto"/>
              <w:ind w:left="172"/>
              <w:jc w:val="center"/>
            </w:pPr>
            <w:r>
              <w:rPr>
                <w:rFonts w:ascii="Times New Roman" w:hAnsi="Times New Roman"/>
                <w:b w:val="0"/>
                <w:i w:val="0"/>
                <w:color w:val="000000"/>
                <w:sz w:val="24"/>
              </w:rPr>
              <w:t>6.8</w:t>
            </w:r>
          </w:p>
        </w:tc>
        <w:tc>
          <w:tcPr>
            <w:tcW w:w="13074" w:type="dxa"/>
            <w:tcMar>
              <w:top w:w="50" w:type="dxa"/>
              <w:left w:w="100" w:type="dxa"/>
            </w:tcMar>
            <w:vAlign w:val="center"/>
          </w:tcPr>
          <w:p w14:paraId="3045DFEE">
            <w:pPr>
              <w:spacing w:before="0" w:after="0" w:line="312" w:lineRule="auto"/>
              <w:ind w:left="172"/>
              <w:jc w:val="both"/>
            </w:pPr>
            <w:r>
              <w:rPr>
                <w:rFonts w:ascii="Times New Roman" w:hAnsi="Times New Roman"/>
                <w:b w:val="0"/>
                <w:i w:val="0"/>
                <w:color w:val="000000"/>
                <w:sz w:val="24"/>
              </w:rPr>
              <w:t>Сечения цилиндра (параллельно и перпендикулярно оси), сечения конуса (параллельное основанию и проходящее через вершину), сечения шара</w:t>
            </w:r>
          </w:p>
        </w:tc>
      </w:tr>
      <w:tr w14:paraId="1E434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0C7E7E18">
            <w:pPr>
              <w:spacing w:before="0" w:after="0" w:line="336" w:lineRule="auto"/>
              <w:ind w:left="172"/>
              <w:jc w:val="center"/>
            </w:pPr>
            <w:r>
              <w:rPr>
                <w:rFonts w:ascii="Times New Roman" w:hAnsi="Times New Roman"/>
                <w:b w:val="0"/>
                <w:i w:val="0"/>
                <w:color w:val="000000"/>
                <w:sz w:val="24"/>
              </w:rPr>
              <w:t>6.9</w:t>
            </w:r>
          </w:p>
        </w:tc>
        <w:tc>
          <w:tcPr>
            <w:tcW w:w="13074" w:type="dxa"/>
            <w:tcMar>
              <w:top w:w="50" w:type="dxa"/>
              <w:left w:w="100" w:type="dxa"/>
            </w:tcMar>
            <w:vAlign w:val="center"/>
          </w:tcPr>
          <w:p w14:paraId="3C027B0E">
            <w:pPr>
              <w:spacing w:before="0" w:after="0" w:line="312" w:lineRule="auto"/>
              <w:ind w:left="172"/>
              <w:jc w:val="both"/>
            </w:pPr>
            <w:r>
              <w:rPr>
                <w:rFonts w:ascii="Times New Roman" w:hAnsi="Times New Roman"/>
                <w:b w:val="0"/>
                <w:i w:val="0"/>
                <w:color w:val="000000"/>
                <w:sz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14:paraId="26A6A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10380F00">
            <w:pPr>
              <w:spacing w:before="0" w:after="0" w:line="336" w:lineRule="auto"/>
              <w:ind w:left="172"/>
              <w:jc w:val="center"/>
            </w:pPr>
            <w:r>
              <w:rPr>
                <w:rFonts w:ascii="Times New Roman" w:hAnsi="Times New Roman"/>
                <w:b w:val="0"/>
                <w:i w:val="0"/>
                <w:color w:val="000000"/>
                <w:sz w:val="24"/>
              </w:rPr>
              <w:t>6.10</w:t>
            </w:r>
          </w:p>
        </w:tc>
        <w:tc>
          <w:tcPr>
            <w:tcW w:w="13074" w:type="dxa"/>
            <w:tcMar>
              <w:top w:w="50" w:type="dxa"/>
              <w:left w:w="100" w:type="dxa"/>
            </w:tcMar>
            <w:vAlign w:val="center"/>
          </w:tcPr>
          <w:p w14:paraId="0E012141">
            <w:pPr>
              <w:spacing w:before="0" w:after="0" w:line="312" w:lineRule="auto"/>
              <w:ind w:left="172"/>
              <w:jc w:val="both"/>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14:paraId="03340CEB">
      <w:pPr>
        <w:sectPr>
          <w:pgSz w:w="11906" w:h="16383"/>
          <w:cols w:space="720" w:num="1"/>
        </w:sectPr>
      </w:pPr>
      <w:bookmarkStart w:id="26" w:name="block-55323997"/>
    </w:p>
    <w:bookmarkEnd w:id="25"/>
    <w:bookmarkEnd w:id="26"/>
    <w:p w14:paraId="07066E53">
      <w:pPr>
        <w:spacing w:before="199" w:after="199" w:line="336" w:lineRule="auto"/>
        <w:ind w:left="120"/>
        <w:jc w:val="left"/>
      </w:pPr>
      <w:bookmarkStart w:id="27" w:name="block-55323998"/>
      <w:r>
        <w:rPr>
          <w:rFonts w:ascii="Times New Roman" w:hAnsi="Times New Roman"/>
          <w:b/>
          <w:i w:val="0"/>
          <w:color w:val="000000"/>
          <w:sz w:val="28"/>
        </w:rPr>
        <w:t>ПРОВЕРЯЕМЫЕ НА ЕГЭ ПО МАТЕМАТИКЕ ТРЕБОВАНИЯ К РЕЗУЛЬТАТАМ ОСВОЕНИЯ ОСНОВНОЙ ОБРАЗОВАТЕЛЬНОЙ ПРОГРАММЫ СРЕДНЕГО ОБЩЕГО ОБРАЗОВАНИЯ</w:t>
      </w:r>
    </w:p>
    <w:p w14:paraId="20DDD691">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4"/>
        <w:gridCol w:w="7109"/>
      </w:tblGrid>
      <w:tr w14:paraId="74897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A59A962">
            <w:pPr>
              <w:spacing w:before="0" w:after="0"/>
              <w:ind w:left="192"/>
              <w:jc w:val="left"/>
            </w:pPr>
            <w:r>
              <w:rPr>
                <w:rFonts w:ascii="Times New Roman" w:hAnsi="Times New Roman"/>
                <w:b/>
                <w:i w:val="0"/>
                <w:color w:val="000000"/>
                <w:sz w:val="24"/>
              </w:rPr>
              <w:t xml:space="preserve"> Код проверяемого требования </w:t>
            </w:r>
          </w:p>
        </w:tc>
        <w:tc>
          <w:tcPr>
            <w:tcW w:w="11723" w:type="dxa"/>
            <w:tcMar>
              <w:top w:w="50" w:type="dxa"/>
              <w:left w:w="100" w:type="dxa"/>
            </w:tcMar>
            <w:vAlign w:val="center"/>
          </w:tcPr>
          <w:p w14:paraId="552B97CB">
            <w:pPr>
              <w:spacing w:before="0" w:after="0"/>
              <w:ind w:left="192"/>
              <w:jc w:val="left"/>
            </w:pPr>
            <w:r>
              <w:rPr>
                <w:rFonts w:ascii="Times New Roman" w:hAnsi="Times New Roman"/>
                <w:b/>
                <w:i w:val="0"/>
                <w:color w:val="000000"/>
                <w:sz w:val="24"/>
              </w:rPr>
              <w:t xml:space="preserve"> Проверяемые требования к предметным результатам освоения основной образовательной программы среднего общего образования </w:t>
            </w:r>
          </w:p>
        </w:tc>
      </w:tr>
      <w:tr w14:paraId="09738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995746">
            <w:pPr>
              <w:spacing w:before="0" w:after="0" w:line="336" w:lineRule="auto"/>
              <w:ind w:left="234"/>
              <w:jc w:val="center"/>
            </w:pPr>
            <w:r>
              <w:rPr>
                <w:rFonts w:ascii="Times New Roman" w:hAnsi="Times New Roman"/>
                <w:b w:val="0"/>
                <w:i w:val="0"/>
                <w:color w:val="000000"/>
                <w:sz w:val="24"/>
              </w:rPr>
              <w:t>1</w:t>
            </w:r>
          </w:p>
        </w:tc>
        <w:tc>
          <w:tcPr>
            <w:tcW w:w="11723" w:type="dxa"/>
            <w:tcMar>
              <w:top w:w="50" w:type="dxa"/>
              <w:left w:w="100" w:type="dxa"/>
            </w:tcMar>
            <w:vAlign w:val="center"/>
          </w:tcPr>
          <w:p w14:paraId="5342C33F">
            <w:pPr>
              <w:spacing w:before="0" w:after="0" w:line="336" w:lineRule="auto"/>
              <w:ind w:left="234"/>
              <w:jc w:val="both"/>
            </w:pPr>
            <w:r>
              <w:rPr>
                <w:rFonts w:ascii="Times New Roman" w:hAnsi="Times New Roman"/>
                <w:b w:val="0"/>
                <w:i w:val="0"/>
                <w:color w:val="000000"/>
                <w:sz w:val="24"/>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14:paraId="35ADA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E2F0305">
            <w:pPr>
              <w:spacing w:before="0" w:after="0" w:line="336" w:lineRule="auto"/>
              <w:ind w:left="234"/>
              <w:jc w:val="center"/>
            </w:pPr>
            <w:r>
              <w:rPr>
                <w:rFonts w:ascii="Times New Roman" w:hAnsi="Times New Roman"/>
                <w:b w:val="0"/>
                <w:i w:val="0"/>
                <w:color w:val="000000"/>
                <w:sz w:val="24"/>
              </w:rPr>
              <w:t>2</w:t>
            </w:r>
          </w:p>
        </w:tc>
        <w:tc>
          <w:tcPr>
            <w:tcW w:w="11723" w:type="dxa"/>
            <w:tcMar>
              <w:top w:w="50" w:type="dxa"/>
              <w:left w:w="100" w:type="dxa"/>
            </w:tcMar>
            <w:vAlign w:val="center"/>
          </w:tcPr>
          <w:p w14:paraId="05436528">
            <w:pPr>
              <w:spacing w:before="0" w:after="0" w:line="336" w:lineRule="auto"/>
              <w:ind w:left="234"/>
              <w:jc w:val="both"/>
            </w:pPr>
            <w:r>
              <w:rPr>
                <w:rFonts w:ascii="Times New Roman" w:hAnsi="Times New Roman"/>
                <w:b w:val="0"/>
                <w:i w:val="0"/>
                <w:color w:val="000000"/>
                <w:sz w:val="24"/>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14:paraId="36C04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AA5413F">
            <w:pPr>
              <w:spacing w:before="0" w:after="0" w:line="336" w:lineRule="auto"/>
              <w:ind w:left="234"/>
              <w:jc w:val="center"/>
            </w:pPr>
            <w:r>
              <w:rPr>
                <w:rFonts w:ascii="Times New Roman" w:hAnsi="Times New Roman"/>
                <w:b w:val="0"/>
                <w:i w:val="0"/>
                <w:color w:val="000000"/>
                <w:sz w:val="24"/>
              </w:rPr>
              <w:t>3</w:t>
            </w:r>
          </w:p>
        </w:tc>
        <w:tc>
          <w:tcPr>
            <w:tcW w:w="11723" w:type="dxa"/>
            <w:tcMar>
              <w:top w:w="50" w:type="dxa"/>
              <w:left w:w="100" w:type="dxa"/>
            </w:tcMar>
            <w:vAlign w:val="center"/>
          </w:tcPr>
          <w:p w14:paraId="700032F5">
            <w:pPr>
              <w:spacing w:before="0" w:after="0" w:line="336" w:lineRule="auto"/>
              <w:ind w:left="234"/>
              <w:jc w:val="both"/>
            </w:pPr>
            <w:r>
              <w:rPr>
                <w:rFonts w:ascii="Times New Roman" w:hAnsi="Times New Roman"/>
                <w:b w:val="0"/>
                <w:i w:val="0"/>
                <w:color w:val="000000"/>
                <w:sz w:val="24"/>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14:paraId="5D29D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6B95767">
            <w:pPr>
              <w:spacing w:before="0" w:after="0" w:line="336" w:lineRule="auto"/>
              <w:ind w:left="234"/>
              <w:jc w:val="center"/>
            </w:pPr>
            <w:r>
              <w:rPr>
                <w:rFonts w:ascii="Times New Roman" w:hAnsi="Times New Roman"/>
                <w:b w:val="0"/>
                <w:i w:val="0"/>
                <w:color w:val="000000"/>
                <w:sz w:val="24"/>
              </w:rPr>
              <w:t>4</w:t>
            </w:r>
          </w:p>
        </w:tc>
        <w:tc>
          <w:tcPr>
            <w:tcW w:w="11723" w:type="dxa"/>
            <w:tcMar>
              <w:top w:w="50" w:type="dxa"/>
              <w:left w:w="100" w:type="dxa"/>
            </w:tcMar>
            <w:vAlign w:val="center"/>
          </w:tcPr>
          <w:p w14:paraId="776304CA">
            <w:pPr>
              <w:spacing w:before="0" w:after="0" w:line="336" w:lineRule="auto"/>
              <w:ind w:left="234"/>
              <w:jc w:val="both"/>
            </w:pPr>
            <w:r>
              <w:rPr>
                <w:rFonts w:ascii="Times New Roman" w:hAnsi="Times New Roman"/>
                <w:b w:val="0"/>
                <w:i w:val="0"/>
                <w:color w:val="000000"/>
                <w:sz w:val="24"/>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14:paraId="6772C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04F763D">
            <w:pPr>
              <w:spacing w:before="0" w:after="0" w:line="336" w:lineRule="auto"/>
              <w:ind w:left="234"/>
              <w:jc w:val="center"/>
            </w:pPr>
            <w:r>
              <w:rPr>
                <w:rFonts w:ascii="Times New Roman" w:hAnsi="Times New Roman"/>
                <w:b w:val="0"/>
                <w:i w:val="0"/>
                <w:color w:val="000000"/>
                <w:sz w:val="24"/>
              </w:rPr>
              <w:t>5</w:t>
            </w:r>
          </w:p>
        </w:tc>
        <w:tc>
          <w:tcPr>
            <w:tcW w:w="11723" w:type="dxa"/>
            <w:tcMar>
              <w:top w:w="50" w:type="dxa"/>
              <w:left w:w="100" w:type="dxa"/>
            </w:tcMar>
            <w:vAlign w:val="center"/>
          </w:tcPr>
          <w:p w14:paraId="667A6F18">
            <w:pPr>
              <w:spacing w:before="0" w:after="0" w:line="336" w:lineRule="auto"/>
              <w:ind w:left="234"/>
              <w:jc w:val="both"/>
            </w:pPr>
            <w:r>
              <w:rPr>
                <w:rFonts w:ascii="Times New Roman" w:hAnsi="Times New Roman"/>
                <w:b w:val="0"/>
                <w:i w:val="0"/>
                <w:color w:val="000000"/>
                <w:sz w:val="24"/>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14:paraId="3B46C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F7D931">
            <w:pPr>
              <w:spacing w:before="0" w:after="0" w:line="336" w:lineRule="auto"/>
              <w:ind w:left="234"/>
              <w:jc w:val="center"/>
            </w:pPr>
            <w:r>
              <w:rPr>
                <w:rFonts w:ascii="Times New Roman" w:hAnsi="Times New Roman"/>
                <w:b w:val="0"/>
                <w:i w:val="0"/>
                <w:color w:val="000000"/>
                <w:sz w:val="24"/>
              </w:rPr>
              <w:t>6</w:t>
            </w:r>
          </w:p>
        </w:tc>
        <w:tc>
          <w:tcPr>
            <w:tcW w:w="11723" w:type="dxa"/>
            <w:tcMar>
              <w:top w:w="50" w:type="dxa"/>
              <w:left w:w="100" w:type="dxa"/>
            </w:tcMar>
            <w:vAlign w:val="center"/>
          </w:tcPr>
          <w:p w14:paraId="6D5B22C8">
            <w:pPr>
              <w:spacing w:before="0" w:after="0" w:line="336" w:lineRule="auto"/>
              <w:ind w:left="234"/>
              <w:jc w:val="both"/>
            </w:pPr>
            <w:r>
              <w:rPr>
                <w:rFonts w:ascii="Times New Roman" w:hAnsi="Times New Roman"/>
                <w:b w:val="0"/>
                <w:i w:val="0"/>
                <w:color w:val="000000"/>
                <w:sz w:val="24"/>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14:paraId="7ECD8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F831928">
            <w:pPr>
              <w:spacing w:before="0" w:after="0" w:line="336" w:lineRule="auto"/>
              <w:ind w:left="234"/>
              <w:jc w:val="center"/>
            </w:pPr>
            <w:r>
              <w:rPr>
                <w:rFonts w:ascii="Times New Roman" w:hAnsi="Times New Roman"/>
                <w:b w:val="0"/>
                <w:i w:val="0"/>
                <w:color w:val="000000"/>
                <w:sz w:val="24"/>
              </w:rPr>
              <w:t>7</w:t>
            </w:r>
          </w:p>
        </w:tc>
        <w:tc>
          <w:tcPr>
            <w:tcW w:w="11723" w:type="dxa"/>
            <w:tcMar>
              <w:top w:w="50" w:type="dxa"/>
              <w:left w:w="100" w:type="dxa"/>
            </w:tcMar>
            <w:vAlign w:val="center"/>
          </w:tcPr>
          <w:p w14:paraId="141880D4">
            <w:pPr>
              <w:spacing w:before="0" w:after="0" w:line="336" w:lineRule="auto"/>
              <w:ind w:left="234"/>
              <w:jc w:val="both"/>
            </w:pPr>
            <w:r>
              <w:rPr>
                <w:rFonts w:ascii="Times New Roman" w:hAnsi="Times New Roman"/>
                <w:b w:val="0"/>
                <w:i w:val="0"/>
                <w:color w:val="000000"/>
                <w:sz w:val="24"/>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14:paraId="5C5D8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4ECD545">
            <w:pPr>
              <w:spacing w:before="0" w:after="0" w:line="336" w:lineRule="auto"/>
              <w:ind w:left="234"/>
              <w:jc w:val="center"/>
            </w:pPr>
            <w:r>
              <w:rPr>
                <w:rFonts w:ascii="Times New Roman" w:hAnsi="Times New Roman"/>
                <w:b w:val="0"/>
                <w:i w:val="0"/>
                <w:color w:val="000000"/>
                <w:sz w:val="24"/>
              </w:rPr>
              <w:t>8</w:t>
            </w:r>
          </w:p>
        </w:tc>
        <w:tc>
          <w:tcPr>
            <w:tcW w:w="11723" w:type="dxa"/>
            <w:tcMar>
              <w:top w:w="50" w:type="dxa"/>
              <w:left w:w="100" w:type="dxa"/>
            </w:tcMar>
            <w:vAlign w:val="center"/>
          </w:tcPr>
          <w:p w14:paraId="2CEE238B">
            <w:pPr>
              <w:spacing w:before="0" w:after="0" w:line="336" w:lineRule="auto"/>
              <w:ind w:left="234"/>
              <w:jc w:val="both"/>
            </w:pPr>
            <w:r>
              <w:rPr>
                <w:rFonts w:ascii="Times New Roman" w:hAnsi="Times New Roman"/>
                <w:b w:val="0"/>
                <w:i w:val="0"/>
                <w:color w:val="000000"/>
                <w:sz w:val="24"/>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14:paraId="2F4C4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457A8AC">
            <w:pPr>
              <w:spacing w:before="0" w:after="0" w:line="336" w:lineRule="auto"/>
              <w:ind w:left="234"/>
              <w:jc w:val="center"/>
            </w:pPr>
            <w:r>
              <w:rPr>
                <w:rFonts w:ascii="Times New Roman" w:hAnsi="Times New Roman"/>
                <w:b w:val="0"/>
                <w:i w:val="0"/>
                <w:color w:val="000000"/>
                <w:sz w:val="24"/>
              </w:rPr>
              <w:t>9</w:t>
            </w:r>
          </w:p>
        </w:tc>
        <w:tc>
          <w:tcPr>
            <w:tcW w:w="11723" w:type="dxa"/>
            <w:tcMar>
              <w:top w:w="50" w:type="dxa"/>
              <w:left w:w="100" w:type="dxa"/>
            </w:tcMar>
            <w:vAlign w:val="center"/>
          </w:tcPr>
          <w:p w14:paraId="7811DDB3">
            <w:pPr>
              <w:spacing w:before="0" w:after="0" w:line="336" w:lineRule="auto"/>
              <w:ind w:left="234"/>
              <w:jc w:val="both"/>
            </w:pPr>
            <w:r>
              <w:rPr>
                <w:rFonts w:ascii="Times New Roman" w:hAnsi="Times New Roman"/>
                <w:b w:val="0"/>
                <w:i w:val="0"/>
                <w:color w:val="000000"/>
                <w:sz w:val="24"/>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14:paraId="7A66D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730BA8B">
            <w:pPr>
              <w:spacing w:before="0" w:after="0" w:line="336" w:lineRule="auto"/>
              <w:ind w:left="234"/>
              <w:jc w:val="center"/>
            </w:pPr>
            <w:r>
              <w:rPr>
                <w:rFonts w:ascii="Times New Roman" w:hAnsi="Times New Roman"/>
                <w:b w:val="0"/>
                <w:i w:val="0"/>
                <w:color w:val="000000"/>
                <w:sz w:val="24"/>
              </w:rPr>
              <w:t>10</w:t>
            </w:r>
          </w:p>
        </w:tc>
        <w:tc>
          <w:tcPr>
            <w:tcW w:w="11723" w:type="dxa"/>
            <w:tcMar>
              <w:top w:w="50" w:type="dxa"/>
              <w:left w:w="100" w:type="dxa"/>
            </w:tcMar>
            <w:vAlign w:val="center"/>
          </w:tcPr>
          <w:p w14:paraId="49DE51F5">
            <w:pPr>
              <w:spacing w:before="0" w:after="0" w:line="336" w:lineRule="auto"/>
              <w:ind w:left="234"/>
              <w:jc w:val="both"/>
            </w:pPr>
            <w:r>
              <w:rPr>
                <w:rFonts w:ascii="Times New Roman" w:hAnsi="Times New Roman"/>
                <w:b w:val="0"/>
                <w:i w:val="0"/>
                <w:color w:val="000000"/>
                <w:sz w:val="24"/>
              </w:rPr>
              <w:t>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14:paraId="09B43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6DC1F71">
            <w:pPr>
              <w:spacing w:before="0" w:after="0" w:line="336" w:lineRule="auto"/>
              <w:ind w:left="234"/>
              <w:jc w:val="center"/>
            </w:pPr>
            <w:r>
              <w:rPr>
                <w:rFonts w:ascii="Times New Roman" w:hAnsi="Times New Roman"/>
                <w:b w:val="0"/>
                <w:i w:val="0"/>
                <w:color w:val="000000"/>
                <w:sz w:val="24"/>
              </w:rPr>
              <w:t>11</w:t>
            </w:r>
          </w:p>
        </w:tc>
        <w:tc>
          <w:tcPr>
            <w:tcW w:w="11723" w:type="dxa"/>
            <w:tcMar>
              <w:top w:w="50" w:type="dxa"/>
              <w:left w:w="100" w:type="dxa"/>
            </w:tcMar>
            <w:vAlign w:val="center"/>
          </w:tcPr>
          <w:p w14:paraId="4A97245E">
            <w:pPr>
              <w:spacing w:before="0" w:after="0" w:line="336" w:lineRule="auto"/>
              <w:ind w:left="234"/>
              <w:jc w:val="both"/>
            </w:pPr>
            <w:r>
              <w:rPr>
                <w:rFonts w:ascii="Times New Roman" w:hAnsi="Times New Roman"/>
                <w:b w:val="0"/>
                <w:i w:val="0"/>
                <w:color w:val="000000"/>
                <w:sz w:val="24"/>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Pr>
                <w:rFonts w:ascii="Times New Roman" w:hAnsi="Times New Roman"/>
                <w:b w:val="0"/>
                <w:i w:val="0"/>
                <w:color w:val="000000"/>
                <w:spacing w:val="-2"/>
                <w:sz w:val="24"/>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14:paraId="1C2B9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5FC4C05">
            <w:pPr>
              <w:spacing w:before="0" w:after="0" w:line="336" w:lineRule="auto"/>
              <w:ind w:left="234"/>
              <w:jc w:val="center"/>
            </w:pPr>
            <w:r>
              <w:rPr>
                <w:rFonts w:ascii="Times New Roman" w:hAnsi="Times New Roman"/>
                <w:b w:val="0"/>
                <w:i w:val="0"/>
                <w:color w:val="000000"/>
                <w:sz w:val="24"/>
              </w:rPr>
              <w:t>12</w:t>
            </w:r>
          </w:p>
        </w:tc>
        <w:tc>
          <w:tcPr>
            <w:tcW w:w="11723" w:type="dxa"/>
            <w:tcMar>
              <w:top w:w="50" w:type="dxa"/>
              <w:left w:w="100" w:type="dxa"/>
            </w:tcMar>
            <w:vAlign w:val="center"/>
          </w:tcPr>
          <w:p w14:paraId="701509EB">
            <w:pPr>
              <w:spacing w:before="0" w:after="0" w:line="336" w:lineRule="auto"/>
              <w:ind w:left="234"/>
              <w:jc w:val="both"/>
            </w:pPr>
            <w:r>
              <w:rPr>
                <w:rFonts w:ascii="Times New Roman" w:hAnsi="Times New Roman"/>
                <w:b w:val="0"/>
                <w:i w:val="0"/>
                <w:color w:val="000000"/>
                <w:sz w:val="24"/>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14:paraId="5BE3F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131A9A9">
            <w:pPr>
              <w:spacing w:before="0" w:after="0" w:line="336" w:lineRule="auto"/>
              <w:ind w:left="234"/>
              <w:jc w:val="center"/>
            </w:pPr>
            <w:r>
              <w:rPr>
                <w:rFonts w:ascii="Times New Roman" w:hAnsi="Times New Roman"/>
                <w:b w:val="0"/>
                <w:i w:val="0"/>
                <w:color w:val="000000"/>
                <w:sz w:val="24"/>
              </w:rPr>
              <w:t>13</w:t>
            </w:r>
          </w:p>
        </w:tc>
        <w:tc>
          <w:tcPr>
            <w:tcW w:w="11723" w:type="dxa"/>
            <w:tcMar>
              <w:top w:w="50" w:type="dxa"/>
              <w:left w:w="100" w:type="dxa"/>
            </w:tcMar>
            <w:vAlign w:val="center"/>
          </w:tcPr>
          <w:p w14:paraId="648D8FBD">
            <w:pPr>
              <w:spacing w:before="0" w:after="0" w:line="336" w:lineRule="auto"/>
              <w:ind w:left="234"/>
              <w:jc w:val="both"/>
            </w:pPr>
            <w:r>
              <w:rPr>
                <w:rFonts w:ascii="Times New Roman" w:hAnsi="Times New Roman"/>
                <w:b w:val="0"/>
                <w:i w:val="0"/>
                <w:color w:val="000000"/>
                <w:sz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3BE755B6">
      <w:pPr>
        <w:spacing w:before="0" w:after="0" w:line="336" w:lineRule="auto"/>
        <w:ind w:left="120"/>
        <w:jc w:val="left"/>
      </w:pPr>
    </w:p>
    <w:p w14:paraId="1EA9B49C">
      <w:pPr>
        <w:sectPr>
          <w:pgSz w:w="11906" w:h="16383"/>
          <w:cols w:space="720" w:num="1"/>
        </w:sectPr>
      </w:pPr>
      <w:bookmarkStart w:id="28" w:name="block-55323998"/>
    </w:p>
    <w:bookmarkEnd w:id="27"/>
    <w:bookmarkEnd w:id="28"/>
    <w:p w14:paraId="63B75662">
      <w:pPr>
        <w:spacing w:before="199" w:after="199" w:line="336" w:lineRule="auto"/>
        <w:ind w:left="120"/>
        <w:jc w:val="left"/>
      </w:pPr>
      <w:bookmarkStart w:id="29" w:name="block-55323999"/>
      <w:r>
        <w:rPr>
          <w:rFonts w:ascii="Times New Roman" w:hAnsi="Times New Roman"/>
          <w:b/>
          <w:i w:val="0"/>
          <w:color w:val="000000"/>
          <w:sz w:val="28"/>
        </w:rPr>
        <w:t>ПЕРЕЧЕНЬ ЭЛЕМЕНТОВ СОДЕРЖАНИЯ, ПРОВЕРЯЕМЫХ НА ЕГЭ ПО МАТЕМАТИКЕ</w:t>
      </w:r>
    </w:p>
    <w:p w14:paraId="79839ABC">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2"/>
        <w:gridCol w:w="7571"/>
      </w:tblGrid>
      <w:tr w14:paraId="04DE0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6BF393D">
            <w:pPr>
              <w:spacing w:before="0" w:after="0"/>
              <w:ind w:left="192"/>
              <w:jc w:val="left"/>
            </w:pPr>
            <w:r>
              <w:rPr>
                <w:rFonts w:ascii="Times New Roman" w:hAnsi="Times New Roman"/>
                <w:b/>
                <w:i w:val="0"/>
                <w:color w:val="000000"/>
                <w:sz w:val="24"/>
              </w:rPr>
              <w:t xml:space="preserve"> Код </w:t>
            </w:r>
          </w:p>
        </w:tc>
        <w:tc>
          <w:tcPr>
            <w:tcW w:w="13523" w:type="dxa"/>
            <w:tcMar>
              <w:top w:w="50" w:type="dxa"/>
              <w:left w:w="100" w:type="dxa"/>
            </w:tcMar>
            <w:vAlign w:val="center"/>
          </w:tcPr>
          <w:p w14:paraId="322EC70F">
            <w:pPr>
              <w:spacing w:before="0" w:after="0"/>
              <w:ind w:left="192"/>
              <w:jc w:val="left"/>
            </w:pPr>
            <w:r>
              <w:rPr>
                <w:rFonts w:ascii="Times New Roman" w:hAnsi="Times New Roman"/>
                <w:b/>
                <w:i w:val="0"/>
                <w:color w:val="000000"/>
                <w:sz w:val="24"/>
              </w:rPr>
              <w:t xml:space="preserve"> Проверяемый элемент содержания </w:t>
            </w:r>
          </w:p>
        </w:tc>
      </w:tr>
      <w:tr w14:paraId="0A1F8A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C9758EC">
            <w:pPr>
              <w:spacing w:before="0" w:after="0" w:line="336" w:lineRule="auto"/>
              <w:ind w:left="234"/>
              <w:jc w:val="center"/>
            </w:pPr>
            <w:r>
              <w:rPr>
                <w:rFonts w:ascii="Times New Roman" w:hAnsi="Times New Roman"/>
                <w:b w:val="0"/>
                <w:i w:val="0"/>
                <w:color w:val="000000"/>
                <w:sz w:val="24"/>
              </w:rPr>
              <w:t>1</w:t>
            </w:r>
          </w:p>
        </w:tc>
        <w:tc>
          <w:tcPr>
            <w:tcW w:w="13523" w:type="dxa"/>
            <w:tcMar>
              <w:top w:w="50" w:type="dxa"/>
              <w:left w:w="100" w:type="dxa"/>
            </w:tcMar>
            <w:vAlign w:val="center"/>
          </w:tcPr>
          <w:p w14:paraId="464B24A9">
            <w:pPr>
              <w:spacing w:before="0" w:after="0" w:line="336" w:lineRule="auto"/>
              <w:ind w:left="234"/>
              <w:jc w:val="left"/>
            </w:pPr>
            <w:r>
              <w:rPr>
                <w:rFonts w:ascii="Times New Roman" w:hAnsi="Times New Roman"/>
                <w:b w:val="0"/>
                <w:i w:val="0"/>
                <w:color w:val="000000"/>
                <w:sz w:val="24"/>
              </w:rPr>
              <w:t>Числа и вычисления</w:t>
            </w:r>
          </w:p>
        </w:tc>
      </w:tr>
      <w:tr w14:paraId="658C1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4C826D7">
            <w:pPr>
              <w:spacing w:before="0" w:after="0" w:line="336" w:lineRule="auto"/>
              <w:ind w:left="234"/>
              <w:jc w:val="center"/>
            </w:pPr>
            <w:r>
              <w:rPr>
                <w:rFonts w:ascii="Times New Roman" w:hAnsi="Times New Roman"/>
                <w:b w:val="0"/>
                <w:i w:val="0"/>
                <w:color w:val="000000"/>
                <w:sz w:val="24"/>
              </w:rPr>
              <w:t>1.1</w:t>
            </w:r>
          </w:p>
        </w:tc>
        <w:tc>
          <w:tcPr>
            <w:tcW w:w="13523" w:type="dxa"/>
            <w:tcMar>
              <w:top w:w="50" w:type="dxa"/>
              <w:left w:w="100" w:type="dxa"/>
            </w:tcMar>
            <w:vAlign w:val="center"/>
          </w:tcPr>
          <w:p w14:paraId="19978B48">
            <w:pPr>
              <w:spacing w:before="0" w:after="0" w:line="336" w:lineRule="auto"/>
              <w:ind w:left="234"/>
              <w:jc w:val="both"/>
            </w:pPr>
            <w:r>
              <w:rPr>
                <w:rFonts w:ascii="Times New Roman" w:hAnsi="Times New Roman"/>
                <w:b w:val="0"/>
                <w:i w:val="0"/>
                <w:color w:val="000000"/>
                <w:sz w:val="24"/>
              </w:rPr>
              <w:t>Натуральные и целые числа. Признаки делимости целых чисел</w:t>
            </w:r>
          </w:p>
        </w:tc>
      </w:tr>
      <w:tr w14:paraId="00FB2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003A5DED">
            <w:pPr>
              <w:spacing w:before="0" w:after="0" w:line="336" w:lineRule="auto"/>
              <w:ind w:left="234"/>
              <w:jc w:val="center"/>
            </w:pPr>
            <w:r>
              <w:rPr>
                <w:rFonts w:ascii="Times New Roman" w:hAnsi="Times New Roman"/>
                <w:b w:val="0"/>
                <w:i w:val="0"/>
                <w:color w:val="000000"/>
                <w:sz w:val="24"/>
              </w:rPr>
              <w:t>1.2</w:t>
            </w:r>
          </w:p>
        </w:tc>
        <w:tc>
          <w:tcPr>
            <w:tcW w:w="13523" w:type="dxa"/>
            <w:tcMar>
              <w:top w:w="50" w:type="dxa"/>
              <w:left w:w="100" w:type="dxa"/>
            </w:tcMar>
            <w:vAlign w:val="center"/>
          </w:tcPr>
          <w:p w14:paraId="428D1269">
            <w:pPr>
              <w:spacing w:before="0" w:after="0" w:line="336" w:lineRule="auto"/>
              <w:ind w:left="234"/>
              <w:jc w:val="both"/>
            </w:pPr>
            <w:r>
              <w:rPr>
                <w:rFonts w:ascii="Times New Roman" w:hAnsi="Times New Roman"/>
                <w:b w:val="0"/>
                <w:i w:val="0"/>
                <w:color w:val="000000"/>
                <w:sz w:val="24"/>
              </w:rPr>
              <w:t>Рациональные числа. Обыкновенные и десятичные дроби, проценты, бесконечные периодические дроби</w:t>
            </w:r>
          </w:p>
        </w:tc>
      </w:tr>
      <w:tr w14:paraId="636FB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23EF78E">
            <w:pPr>
              <w:spacing w:before="0" w:after="0" w:line="336" w:lineRule="auto"/>
              <w:ind w:left="234"/>
              <w:jc w:val="center"/>
            </w:pPr>
            <w:r>
              <w:rPr>
                <w:rFonts w:ascii="Times New Roman" w:hAnsi="Times New Roman"/>
                <w:b w:val="0"/>
                <w:i w:val="0"/>
                <w:color w:val="000000"/>
                <w:sz w:val="24"/>
              </w:rPr>
              <w:t>1.3</w:t>
            </w:r>
          </w:p>
        </w:tc>
        <w:tc>
          <w:tcPr>
            <w:tcW w:w="13523" w:type="dxa"/>
            <w:tcMar>
              <w:top w:w="50" w:type="dxa"/>
              <w:left w:w="100" w:type="dxa"/>
            </w:tcMar>
            <w:vAlign w:val="center"/>
          </w:tcPr>
          <w:p w14:paraId="661EE76E">
            <w:pPr>
              <w:spacing w:before="0" w:after="0" w:line="336" w:lineRule="auto"/>
              <w:ind w:left="234"/>
              <w:jc w:val="both"/>
            </w:pPr>
            <w:r>
              <w:rPr>
                <w:rFonts w:ascii="Times New Roman" w:hAnsi="Times New Roman"/>
                <w:b w:val="0"/>
                <w:i w:val="0"/>
                <w:color w:val="000000"/>
                <w:sz w:val="24"/>
              </w:rPr>
              <w:t>Арифметический корень натуральной степени. Действия с арифметическими корнями натуральной степени</w:t>
            </w:r>
          </w:p>
        </w:tc>
      </w:tr>
      <w:tr w14:paraId="01378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668BC48">
            <w:pPr>
              <w:spacing w:before="0" w:after="0" w:line="336" w:lineRule="auto"/>
              <w:ind w:left="234"/>
              <w:jc w:val="center"/>
            </w:pPr>
            <w:r>
              <w:rPr>
                <w:rFonts w:ascii="Times New Roman" w:hAnsi="Times New Roman"/>
                <w:b w:val="0"/>
                <w:i w:val="0"/>
                <w:color w:val="000000"/>
                <w:sz w:val="24"/>
              </w:rPr>
              <w:t>1.4</w:t>
            </w:r>
          </w:p>
        </w:tc>
        <w:tc>
          <w:tcPr>
            <w:tcW w:w="13523" w:type="dxa"/>
            <w:tcMar>
              <w:top w:w="50" w:type="dxa"/>
              <w:left w:w="100" w:type="dxa"/>
            </w:tcMar>
            <w:vAlign w:val="center"/>
          </w:tcPr>
          <w:p w14:paraId="215A0A45">
            <w:pPr>
              <w:spacing w:before="0" w:after="0" w:line="336" w:lineRule="auto"/>
              <w:ind w:left="234"/>
              <w:jc w:val="both"/>
            </w:pPr>
            <w:r>
              <w:rPr>
                <w:rFonts w:ascii="Times New Roman" w:hAnsi="Times New Roman"/>
                <w:b w:val="0"/>
                <w:i w:val="0"/>
                <w:color w:val="000000"/>
                <w:sz w:val="24"/>
              </w:rPr>
              <w:t>Степень с целым показателем. Степень с рациональным показателем. Свойства степени</w:t>
            </w:r>
          </w:p>
        </w:tc>
      </w:tr>
      <w:tr w14:paraId="6B1E7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6881878">
            <w:pPr>
              <w:spacing w:before="0" w:after="0" w:line="336" w:lineRule="auto"/>
              <w:ind w:left="234"/>
              <w:jc w:val="center"/>
            </w:pPr>
            <w:r>
              <w:rPr>
                <w:rFonts w:ascii="Times New Roman" w:hAnsi="Times New Roman"/>
                <w:b w:val="0"/>
                <w:i w:val="0"/>
                <w:color w:val="000000"/>
                <w:sz w:val="24"/>
              </w:rPr>
              <w:t>1.5</w:t>
            </w:r>
          </w:p>
        </w:tc>
        <w:tc>
          <w:tcPr>
            <w:tcW w:w="13523" w:type="dxa"/>
            <w:tcMar>
              <w:top w:w="50" w:type="dxa"/>
              <w:left w:w="100" w:type="dxa"/>
            </w:tcMar>
            <w:vAlign w:val="center"/>
          </w:tcPr>
          <w:p w14:paraId="5AED3DEA">
            <w:pPr>
              <w:spacing w:before="0" w:after="0" w:line="336" w:lineRule="auto"/>
              <w:ind w:left="234"/>
              <w:jc w:val="both"/>
            </w:pPr>
            <w:r>
              <w:rPr>
                <w:rFonts w:ascii="Times New Roman" w:hAnsi="Times New Roman"/>
                <w:b w:val="0"/>
                <w:i w:val="0"/>
                <w:color w:val="000000"/>
                <w:sz w:val="24"/>
              </w:rPr>
              <w:t>Синус, косинус и тангенс числового аргумента. Арксинус, арккосинус, арктангенс числового аргумента</w:t>
            </w:r>
          </w:p>
        </w:tc>
      </w:tr>
      <w:tr w14:paraId="5059F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0CFB8D7E">
            <w:pPr>
              <w:spacing w:before="0" w:after="0" w:line="336" w:lineRule="auto"/>
              <w:ind w:left="234"/>
              <w:jc w:val="center"/>
            </w:pPr>
            <w:r>
              <w:rPr>
                <w:rFonts w:ascii="Times New Roman" w:hAnsi="Times New Roman"/>
                <w:b w:val="0"/>
                <w:i w:val="0"/>
                <w:color w:val="000000"/>
                <w:sz w:val="24"/>
              </w:rPr>
              <w:t>1.6</w:t>
            </w:r>
          </w:p>
        </w:tc>
        <w:tc>
          <w:tcPr>
            <w:tcW w:w="13523" w:type="dxa"/>
            <w:tcMar>
              <w:top w:w="50" w:type="dxa"/>
              <w:left w:w="100" w:type="dxa"/>
            </w:tcMar>
            <w:vAlign w:val="center"/>
          </w:tcPr>
          <w:p w14:paraId="47BA8EFA">
            <w:pPr>
              <w:spacing w:before="0" w:after="0" w:line="336" w:lineRule="auto"/>
              <w:ind w:left="234"/>
              <w:jc w:val="both"/>
            </w:pPr>
            <w:r>
              <w:rPr>
                <w:rFonts w:ascii="Times New Roman" w:hAnsi="Times New Roman"/>
                <w:b w:val="0"/>
                <w:i w:val="0"/>
                <w:color w:val="000000"/>
                <w:sz w:val="24"/>
              </w:rPr>
              <w:t>Логарифм числа. Десятичные и натуральные логарифмы</w:t>
            </w:r>
          </w:p>
        </w:tc>
      </w:tr>
      <w:tr w14:paraId="75D1A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017A3FE0">
            <w:pPr>
              <w:spacing w:before="0" w:after="0" w:line="336" w:lineRule="auto"/>
              <w:ind w:left="234"/>
              <w:jc w:val="center"/>
            </w:pPr>
            <w:r>
              <w:rPr>
                <w:rFonts w:ascii="Times New Roman" w:hAnsi="Times New Roman"/>
                <w:b w:val="0"/>
                <w:i w:val="0"/>
                <w:color w:val="000000"/>
                <w:sz w:val="24"/>
              </w:rPr>
              <w:t>1.7</w:t>
            </w:r>
          </w:p>
        </w:tc>
        <w:tc>
          <w:tcPr>
            <w:tcW w:w="13523" w:type="dxa"/>
            <w:tcMar>
              <w:top w:w="50" w:type="dxa"/>
              <w:left w:w="100" w:type="dxa"/>
            </w:tcMar>
            <w:vAlign w:val="center"/>
          </w:tcPr>
          <w:p w14:paraId="15465BA5">
            <w:pPr>
              <w:spacing w:before="0" w:after="0" w:line="336" w:lineRule="auto"/>
              <w:ind w:left="234"/>
              <w:jc w:val="both"/>
            </w:pPr>
            <w:r>
              <w:rPr>
                <w:rFonts w:ascii="Times New Roman" w:hAnsi="Times New Roman"/>
                <w:b w:val="0"/>
                <w:i w:val="0"/>
                <w:color w:val="000000"/>
                <w:sz w:val="24"/>
              </w:rPr>
              <w:t>Действительные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r>
      <w:tr w14:paraId="480AD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0036CDB7">
            <w:pPr>
              <w:spacing w:before="0" w:after="0" w:line="336" w:lineRule="auto"/>
              <w:ind w:left="234"/>
              <w:jc w:val="center"/>
            </w:pPr>
            <w:r>
              <w:rPr>
                <w:rFonts w:ascii="Times New Roman" w:hAnsi="Times New Roman"/>
                <w:b w:val="0"/>
                <w:i w:val="0"/>
                <w:color w:val="000000"/>
                <w:sz w:val="24"/>
              </w:rPr>
              <w:t>1.8</w:t>
            </w:r>
          </w:p>
        </w:tc>
        <w:tc>
          <w:tcPr>
            <w:tcW w:w="13523" w:type="dxa"/>
            <w:tcMar>
              <w:top w:w="50" w:type="dxa"/>
              <w:left w:w="100" w:type="dxa"/>
            </w:tcMar>
            <w:vAlign w:val="center"/>
          </w:tcPr>
          <w:p w14:paraId="6853F438">
            <w:pPr>
              <w:spacing w:before="0" w:after="0" w:line="336" w:lineRule="auto"/>
              <w:ind w:left="234"/>
              <w:jc w:val="left"/>
            </w:pPr>
            <w:r>
              <w:rPr>
                <w:rFonts w:ascii="Times New Roman" w:hAnsi="Times New Roman"/>
                <w:b w:val="0"/>
                <w:i w:val="0"/>
                <w:color w:val="000000"/>
                <w:sz w:val="24"/>
              </w:rPr>
              <w:t>Преобразование выражений</w:t>
            </w:r>
          </w:p>
        </w:tc>
      </w:tr>
      <w:tr w14:paraId="39545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67EBB89">
            <w:pPr>
              <w:spacing w:before="0" w:after="0" w:line="336" w:lineRule="auto"/>
              <w:ind w:left="234"/>
              <w:jc w:val="center"/>
            </w:pPr>
            <w:r>
              <w:rPr>
                <w:rFonts w:ascii="Times New Roman" w:hAnsi="Times New Roman"/>
                <w:b w:val="0"/>
                <w:i w:val="0"/>
                <w:color w:val="000000"/>
                <w:sz w:val="24"/>
              </w:rPr>
              <w:t>1.9</w:t>
            </w:r>
          </w:p>
        </w:tc>
        <w:tc>
          <w:tcPr>
            <w:tcW w:w="13523" w:type="dxa"/>
            <w:tcMar>
              <w:top w:w="50" w:type="dxa"/>
              <w:left w:w="100" w:type="dxa"/>
            </w:tcMar>
            <w:vAlign w:val="center"/>
          </w:tcPr>
          <w:p w14:paraId="71024447">
            <w:pPr>
              <w:spacing w:before="0" w:after="0" w:line="336" w:lineRule="auto"/>
              <w:ind w:left="234"/>
              <w:jc w:val="left"/>
            </w:pPr>
            <w:r>
              <w:rPr>
                <w:rFonts w:ascii="Times New Roman" w:hAnsi="Times New Roman"/>
                <w:b w:val="0"/>
                <w:i w:val="0"/>
                <w:color w:val="000000"/>
                <w:sz w:val="24"/>
              </w:rPr>
              <w:t>Комплексные числа</w:t>
            </w:r>
          </w:p>
        </w:tc>
      </w:tr>
      <w:tr w14:paraId="44378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F3CA9DB">
            <w:pPr>
              <w:spacing w:before="0" w:after="0" w:line="336" w:lineRule="auto"/>
              <w:ind w:left="234"/>
              <w:jc w:val="center"/>
            </w:pPr>
            <w:r>
              <w:rPr>
                <w:rFonts w:ascii="Times New Roman" w:hAnsi="Times New Roman"/>
                <w:b w:val="0"/>
                <w:i w:val="0"/>
                <w:color w:val="000000"/>
                <w:sz w:val="24"/>
              </w:rPr>
              <w:t>2</w:t>
            </w:r>
          </w:p>
        </w:tc>
        <w:tc>
          <w:tcPr>
            <w:tcW w:w="13523" w:type="dxa"/>
            <w:tcMar>
              <w:top w:w="50" w:type="dxa"/>
              <w:left w:w="100" w:type="dxa"/>
            </w:tcMar>
            <w:vAlign w:val="center"/>
          </w:tcPr>
          <w:p w14:paraId="0AB55052">
            <w:pPr>
              <w:spacing w:before="0" w:after="0" w:line="336" w:lineRule="auto"/>
              <w:ind w:left="234"/>
              <w:jc w:val="left"/>
            </w:pPr>
            <w:r>
              <w:rPr>
                <w:rFonts w:ascii="Times New Roman" w:hAnsi="Times New Roman"/>
                <w:b w:val="0"/>
                <w:i w:val="0"/>
                <w:color w:val="000000"/>
                <w:sz w:val="24"/>
              </w:rPr>
              <w:t>Уравнения и неравенства</w:t>
            </w:r>
          </w:p>
        </w:tc>
      </w:tr>
      <w:tr w14:paraId="2AA3C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46DB9CA">
            <w:pPr>
              <w:spacing w:before="0" w:after="0" w:line="336" w:lineRule="auto"/>
              <w:ind w:left="234"/>
              <w:jc w:val="center"/>
            </w:pPr>
            <w:r>
              <w:rPr>
                <w:rFonts w:ascii="Times New Roman" w:hAnsi="Times New Roman"/>
                <w:b w:val="0"/>
                <w:i w:val="0"/>
                <w:color w:val="000000"/>
                <w:sz w:val="24"/>
              </w:rPr>
              <w:t>2.1</w:t>
            </w:r>
          </w:p>
        </w:tc>
        <w:tc>
          <w:tcPr>
            <w:tcW w:w="13523" w:type="dxa"/>
            <w:tcMar>
              <w:top w:w="50" w:type="dxa"/>
              <w:left w:w="100" w:type="dxa"/>
            </w:tcMar>
            <w:vAlign w:val="center"/>
          </w:tcPr>
          <w:p w14:paraId="135C2AEA">
            <w:pPr>
              <w:spacing w:before="0" w:after="0" w:line="336" w:lineRule="auto"/>
              <w:ind w:left="234"/>
              <w:jc w:val="both"/>
            </w:pPr>
            <w:r>
              <w:rPr>
                <w:rFonts w:ascii="Times New Roman" w:hAnsi="Times New Roman"/>
                <w:b w:val="0"/>
                <w:i w:val="0"/>
                <w:color w:val="000000"/>
                <w:sz w:val="24"/>
              </w:rPr>
              <w:t>Целые и дробно-рациональные уравнения</w:t>
            </w:r>
          </w:p>
        </w:tc>
      </w:tr>
      <w:tr w14:paraId="698410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C1A37ED">
            <w:pPr>
              <w:spacing w:before="0" w:after="0" w:line="336" w:lineRule="auto"/>
              <w:ind w:left="234"/>
              <w:jc w:val="center"/>
            </w:pPr>
            <w:r>
              <w:rPr>
                <w:rFonts w:ascii="Times New Roman" w:hAnsi="Times New Roman"/>
                <w:b w:val="0"/>
                <w:i w:val="0"/>
                <w:color w:val="000000"/>
                <w:sz w:val="24"/>
              </w:rPr>
              <w:t>2.2</w:t>
            </w:r>
          </w:p>
        </w:tc>
        <w:tc>
          <w:tcPr>
            <w:tcW w:w="13523" w:type="dxa"/>
            <w:tcMar>
              <w:top w:w="50" w:type="dxa"/>
              <w:left w:w="100" w:type="dxa"/>
            </w:tcMar>
            <w:vAlign w:val="center"/>
          </w:tcPr>
          <w:p w14:paraId="1546BD62">
            <w:pPr>
              <w:spacing w:before="0" w:after="0" w:line="336" w:lineRule="auto"/>
              <w:ind w:left="234"/>
              <w:jc w:val="both"/>
            </w:pPr>
            <w:r>
              <w:rPr>
                <w:rFonts w:ascii="Times New Roman" w:hAnsi="Times New Roman"/>
                <w:b w:val="0"/>
                <w:i w:val="0"/>
                <w:color w:val="000000"/>
                <w:sz w:val="24"/>
              </w:rPr>
              <w:t>Иррациональные уравнения</w:t>
            </w:r>
          </w:p>
        </w:tc>
      </w:tr>
      <w:tr w14:paraId="7C80E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0CF3FCF">
            <w:pPr>
              <w:spacing w:before="0" w:after="0" w:line="336" w:lineRule="auto"/>
              <w:ind w:left="234"/>
              <w:jc w:val="center"/>
            </w:pPr>
            <w:r>
              <w:rPr>
                <w:rFonts w:ascii="Times New Roman" w:hAnsi="Times New Roman"/>
                <w:b w:val="0"/>
                <w:i w:val="0"/>
                <w:color w:val="000000"/>
                <w:sz w:val="24"/>
              </w:rPr>
              <w:t>2.3</w:t>
            </w:r>
          </w:p>
        </w:tc>
        <w:tc>
          <w:tcPr>
            <w:tcW w:w="13523" w:type="dxa"/>
            <w:tcMar>
              <w:top w:w="50" w:type="dxa"/>
              <w:left w:w="100" w:type="dxa"/>
            </w:tcMar>
            <w:vAlign w:val="center"/>
          </w:tcPr>
          <w:p w14:paraId="725BF4A9">
            <w:pPr>
              <w:spacing w:before="0" w:after="0" w:line="336" w:lineRule="auto"/>
              <w:ind w:left="234"/>
              <w:jc w:val="both"/>
            </w:pPr>
            <w:r>
              <w:rPr>
                <w:rFonts w:ascii="Times New Roman" w:hAnsi="Times New Roman"/>
                <w:b w:val="0"/>
                <w:i w:val="0"/>
                <w:color w:val="000000"/>
                <w:sz w:val="24"/>
              </w:rPr>
              <w:t>Тригонометрические уравнения</w:t>
            </w:r>
          </w:p>
        </w:tc>
      </w:tr>
      <w:tr w14:paraId="62871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891BA41">
            <w:pPr>
              <w:spacing w:before="0" w:after="0" w:line="336" w:lineRule="auto"/>
              <w:ind w:left="234"/>
              <w:jc w:val="center"/>
            </w:pPr>
            <w:r>
              <w:rPr>
                <w:rFonts w:ascii="Times New Roman" w:hAnsi="Times New Roman"/>
                <w:b w:val="0"/>
                <w:i w:val="0"/>
                <w:color w:val="000000"/>
                <w:sz w:val="24"/>
              </w:rPr>
              <w:t>2.4</w:t>
            </w:r>
          </w:p>
        </w:tc>
        <w:tc>
          <w:tcPr>
            <w:tcW w:w="13523" w:type="dxa"/>
            <w:tcMar>
              <w:top w:w="50" w:type="dxa"/>
              <w:left w:w="100" w:type="dxa"/>
            </w:tcMar>
            <w:vAlign w:val="center"/>
          </w:tcPr>
          <w:p w14:paraId="32957D01">
            <w:pPr>
              <w:spacing w:before="0" w:after="0" w:line="336" w:lineRule="auto"/>
              <w:ind w:left="234"/>
              <w:jc w:val="both"/>
            </w:pPr>
            <w:r>
              <w:rPr>
                <w:rFonts w:ascii="Times New Roman" w:hAnsi="Times New Roman"/>
                <w:b w:val="0"/>
                <w:i w:val="0"/>
                <w:color w:val="000000"/>
                <w:sz w:val="24"/>
              </w:rPr>
              <w:t>Показательные и логарифмические уравнения</w:t>
            </w:r>
          </w:p>
        </w:tc>
      </w:tr>
      <w:tr w14:paraId="68970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BA6909F">
            <w:pPr>
              <w:spacing w:before="0" w:after="0" w:line="336" w:lineRule="auto"/>
              <w:ind w:left="234"/>
              <w:jc w:val="center"/>
            </w:pPr>
            <w:r>
              <w:rPr>
                <w:rFonts w:ascii="Times New Roman" w:hAnsi="Times New Roman"/>
                <w:b w:val="0"/>
                <w:i w:val="0"/>
                <w:color w:val="000000"/>
                <w:sz w:val="24"/>
              </w:rPr>
              <w:t>2.5</w:t>
            </w:r>
          </w:p>
        </w:tc>
        <w:tc>
          <w:tcPr>
            <w:tcW w:w="13523" w:type="dxa"/>
            <w:tcMar>
              <w:top w:w="50" w:type="dxa"/>
              <w:left w:w="100" w:type="dxa"/>
            </w:tcMar>
            <w:vAlign w:val="center"/>
          </w:tcPr>
          <w:p w14:paraId="493280E5">
            <w:pPr>
              <w:spacing w:before="0" w:after="0" w:line="336" w:lineRule="auto"/>
              <w:ind w:left="234"/>
              <w:jc w:val="both"/>
            </w:pPr>
            <w:r>
              <w:rPr>
                <w:rFonts w:ascii="Times New Roman" w:hAnsi="Times New Roman"/>
                <w:b w:val="0"/>
                <w:i w:val="0"/>
                <w:color w:val="000000"/>
                <w:sz w:val="24"/>
              </w:rPr>
              <w:t>Целые и дробно-рациональные неравенства</w:t>
            </w:r>
          </w:p>
        </w:tc>
      </w:tr>
      <w:tr w14:paraId="63C6C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9D59623">
            <w:pPr>
              <w:spacing w:before="0" w:after="0" w:line="336" w:lineRule="auto"/>
              <w:ind w:left="234"/>
              <w:jc w:val="center"/>
            </w:pPr>
            <w:r>
              <w:rPr>
                <w:rFonts w:ascii="Times New Roman" w:hAnsi="Times New Roman"/>
                <w:b w:val="0"/>
                <w:i w:val="0"/>
                <w:color w:val="000000"/>
                <w:sz w:val="24"/>
              </w:rPr>
              <w:t>2.6</w:t>
            </w:r>
          </w:p>
        </w:tc>
        <w:tc>
          <w:tcPr>
            <w:tcW w:w="13523" w:type="dxa"/>
            <w:tcMar>
              <w:top w:w="50" w:type="dxa"/>
              <w:left w:w="100" w:type="dxa"/>
            </w:tcMar>
            <w:vAlign w:val="center"/>
          </w:tcPr>
          <w:p w14:paraId="566BADC3">
            <w:pPr>
              <w:spacing w:before="0" w:after="0" w:line="336" w:lineRule="auto"/>
              <w:ind w:left="234"/>
              <w:jc w:val="both"/>
            </w:pPr>
            <w:r>
              <w:rPr>
                <w:rFonts w:ascii="Times New Roman" w:hAnsi="Times New Roman"/>
                <w:b w:val="0"/>
                <w:i w:val="0"/>
                <w:color w:val="000000"/>
                <w:sz w:val="24"/>
              </w:rPr>
              <w:t>Иррациональные неравенства</w:t>
            </w:r>
          </w:p>
        </w:tc>
      </w:tr>
      <w:tr w14:paraId="37A5C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E1DC317">
            <w:pPr>
              <w:spacing w:before="0" w:after="0" w:line="336" w:lineRule="auto"/>
              <w:ind w:left="234"/>
              <w:jc w:val="center"/>
            </w:pPr>
            <w:r>
              <w:rPr>
                <w:rFonts w:ascii="Times New Roman" w:hAnsi="Times New Roman"/>
                <w:b w:val="0"/>
                <w:i w:val="0"/>
                <w:color w:val="000000"/>
                <w:sz w:val="24"/>
              </w:rPr>
              <w:t>2.7</w:t>
            </w:r>
          </w:p>
        </w:tc>
        <w:tc>
          <w:tcPr>
            <w:tcW w:w="13523" w:type="dxa"/>
            <w:tcMar>
              <w:top w:w="50" w:type="dxa"/>
              <w:left w:w="100" w:type="dxa"/>
            </w:tcMar>
            <w:vAlign w:val="center"/>
          </w:tcPr>
          <w:p w14:paraId="7562BD10">
            <w:pPr>
              <w:spacing w:before="0" w:after="0" w:line="336" w:lineRule="auto"/>
              <w:ind w:left="234"/>
              <w:jc w:val="both"/>
            </w:pPr>
            <w:r>
              <w:rPr>
                <w:rFonts w:ascii="Times New Roman" w:hAnsi="Times New Roman"/>
                <w:b w:val="0"/>
                <w:i w:val="0"/>
                <w:color w:val="000000"/>
                <w:sz w:val="24"/>
              </w:rPr>
              <w:t>Показательные и логарифмические неравенства</w:t>
            </w:r>
          </w:p>
        </w:tc>
      </w:tr>
      <w:tr w14:paraId="55628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9D7A180">
            <w:pPr>
              <w:spacing w:before="0" w:after="0" w:line="336" w:lineRule="auto"/>
              <w:ind w:left="234"/>
              <w:jc w:val="center"/>
            </w:pPr>
            <w:r>
              <w:rPr>
                <w:rFonts w:ascii="Times New Roman" w:hAnsi="Times New Roman"/>
                <w:b w:val="0"/>
                <w:i w:val="0"/>
                <w:color w:val="000000"/>
                <w:sz w:val="24"/>
              </w:rPr>
              <w:t>2.8</w:t>
            </w:r>
          </w:p>
        </w:tc>
        <w:tc>
          <w:tcPr>
            <w:tcW w:w="13523" w:type="dxa"/>
            <w:tcMar>
              <w:top w:w="50" w:type="dxa"/>
              <w:left w:w="100" w:type="dxa"/>
            </w:tcMar>
            <w:vAlign w:val="center"/>
          </w:tcPr>
          <w:p w14:paraId="7728391B">
            <w:pPr>
              <w:spacing w:before="0" w:after="0" w:line="336" w:lineRule="auto"/>
              <w:ind w:left="234"/>
              <w:jc w:val="both"/>
            </w:pPr>
            <w:r>
              <w:rPr>
                <w:rFonts w:ascii="Times New Roman" w:hAnsi="Times New Roman"/>
                <w:b w:val="0"/>
                <w:i w:val="0"/>
                <w:color w:val="000000"/>
                <w:sz w:val="24"/>
              </w:rPr>
              <w:t>Тригонометрические неравенства</w:t>
            </w:r>
          </w:p>
        </w:tc>
      </w:tr>
      <w:tr w14:paraId="771FF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FA984A3">
            <w:pPr>
              <w:spacing w:before="0" w:after="0" w:line="336" w:lineRule="auto"/>
              <w:ind w:left="234"/>
              <w:jc w:val="center"/>
            </w:pPr>
            <w:r>
              <w:rPr>
                <w:rFonts w:ascii="Times New Roman" w:hAnsi="Times New Roman"/>
                <w:b w:val="0"/>
                <w:i w:val="0"/>
                <w:color w:val="000000"/>
                <w:sz w:val="24"/>
              </w:rPr>
              <w:t>2.9</w:t>
            </w:r>
          </w:p>
        </w:tc>
        <w:tc>
          <w:tcPr>
            <w:tcW w:w="13523" w:type="dxa"/>
            <w:tcMar>
              <w:top w:w="50" w:type="dxa"/>
              <w:left w:w="100" w:type="dxa"/>
            </w:tcMar>
            <w:vAlign w:val="center"/>
          </w:tcPr>
          <w:p w14:paraId="455995D1">
            <w:pPr>
              <w:spacing w:before="0" w:after="0" w:line="336" w:lineRule="auto"/>
              <w:ind w:left="234"/>
              <w:jc w:val="both"/>
            </w:pPr>
            <w:r>
              <w:rPr>
                <w:rFonts w:ascii="Times New Roman" w:hAnsi="Times New Roman"/>
                <w:b w:val="0"/>
                <w:i w:val="0"/>
                <w:color w:val="000000"/>
                <w:sz w:val="24"/>
              </w:rPr>
              <w:t>Системы и совокупности уравнений и неравенств</w:t>
            </w:r>
          </w:p>
        </w:tc>
      </w:tr>
      <w:tr w14:paraId="11A22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BD86B36">
            <w:pPr>
              <w:spacing w:before="0" w:after="0" w:line="336" w:lineRule="auto"/>
              <w:ind w:left="234"/>
              <w:jc w:val="center"/>
            </w:pPr>
            <w:r>
              <w:rPr>
                <w:rFonts w:ascii="Times New Roman" w:hAnsi="Times New Roman"/>
                <w:b w:val="0"/>
                <w:i w:val="0"/>
                <w:color w:val="000000"/>
                <w:sz w:val="24"/>
              </w:rPr>
              <w:t>2.10</w:t>
            </w:r>
          </w:p>
        </w:tc>
        <w:tc>
          <w:tcPr>
            <w:tcW w:w="13523" w:type="dxa"/>
            <w:tcMar>
              <w:top w:w="50" w:type="dxa"/>
              <w:left w:w="100" w:type="dxa"/>
            </w:tcMar>
            <w:vAlign w:val="center"/>
          </w:tcPr>
          <w:p w14:paraId="15A39667">
            <w:pPr>
              <w:spacing w:before="0" w:after="0" w:line="336" w:lineRule="auto"/>
              <w:ind w:left="234"/>
              <w:jc w:val="both"/>
            </w:pPr>
            <w:r>
              <w:rPr>
                <w:rFonts w:ascii="Times New Roman" w:hAnsi="Times New Roman"/>
                <w:b w:val="0"/>
                <w:i w:val="0"/>
                <w:color w:val="000000"/>
                <w:sz w:val="24"/>
              </w:rPr>
              <w:t>Уравнения, неравенства и системы с параметрами</w:t>
            </w:r>
          </w:p>
        </w:tc>
      </w:tr>
      <w:tr w14:paraId="679617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4D203B0">
            <w:pPr>
              <w:spacing w:before="0" w:after="0" w:line="336" w:lineRule="auto"/>
              <w:ind w:left="234"/>
              <w:jc w:val="center"/>
            </w:pPr>
            <w:r>
              <w:rPr>
                <w:rFonts w:ascii="Times New Roman" w:hAnsi="Times New Roman"/>
                <w:b w:val="0"/>
                <w:i w:val="0"/>
                <w:color w:val="000000"/>
                <w:sz w:val="24"/>
              </w:rPr>
              <w:t>2.11</w:t>
            </w:r>
          </w:p>
        </w:tc>
        <w:tc>
          <w:tcPr>
            <w:tcW w:w="13523" w:type="dxa"/>
            <w:tcMar>
              <w:top w:w="50" w:type="dxa"/>
              <w:left w:w="100" w:type="dxa"/>
            </w:tcMar>
            <w:vAlign w:val="center"/>
          </w:tcPr>
          <w:p w14:paraId="0BEAA4C2">
            <w:pPr>
              <w:spacing w:before="0" w:after="0" w:line="336" w:lineRule="auto"/>
              <w:ind w:left="234"/>
              <w:jc w:val="both"/>
            </w:pPr>
            <w:r>
              <w:rPr>
                <w:rFonts w:ascii="Times New Roman" w:hAnsi="Times New Roman"/>
                <w:b w:val="0"/>
                <w:i w:val="0"/>
                <w:color w:val="000000"/>
                <w:sz w:val="24"/>
              </w:rPr>
              <w:t>Матрица системы линейных уравнений. Определитель матрицы</w:t>
            </w:r>
          </w:p>
        </w:tc>
      </w:tr>
      <w:tr w14:paraId="632D9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0BFD854">
            <w:pPr>
              <w:spacing w:before="0" w:after="0" w:line="336" w:lineRule="auto"/>
              <w:ind w:left="234"/>
              <w:jc w:val="center"/>
            </w:pPr>
            <w:r>
              <w:rPr>
                <w:rFonts w:ascii="Times New Roman" w:hAnsi="Times New Roman"/>
                <w:b w:val="0"/>
                <w:i w:val="0"/>
                <w:color w:val="000000"/>
                <w:sz w:val="24"/>
              </w:rPr>
              <w:t>3</w:t>
            </w:r>
          </w:p>
        </w:tc>
        <w:tc>
          <w:tcPr>
            <w:tcW w:w="13523" w:type="dxa"/>
            <w:tcMar>
              <w:top w:w="50" w:type="dxa"/>
              <w:left w:w="100" w:type="dxa"/>
            </w:tcMar>
            <w:vAlign w:val="center"/>
          </w:tcPr>
          <w:p w14:paraId="559EB840">
            <w:pPr>
              <w:spacing w:before="0" w:after="0" w:line="336" w:lineRule="auto"/>
              <w:ind w:left="234"/>
              <w:jc w:val="both"/>
            </w:pPr>
            <w:r>
              <w:rPr>
                <w:rFonts w:ascii="Times New Roman" w:hAnsi="Times New Roman"/>
                <w:b w:val="0"/>
                <w:i w:val="0"/>
                <w:color w:val="000000"/>
                <w:sz w:val="24"/>
              </w:rPr>
              <w:t>Функции и графики</w:t>
            </w:r>
          </w:p>
        </w:tc>
      </w:tr>
      <w:tr w14:paraId="0DF1B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0B50C7F">
            <w:pPr>
              <w:spacing w:before="0" w:after="0" w:line="336" w:lineRule="auto"/>
              <w:ind w:left="234"/>
              <w:jc w:val="center"/>
            </w:pPr>
            <w:r>
              <w:rPr>
                <w:rFonts w:ascii="Times New Roman" w:hAnsi="Times New Roman"/>
                <w:b w:val="0"/>
                <w:i w:val="0"/>
                <w:color w:val="000000"/>
                <w:sz w:val="24"/>
              </w:rPr>
              <w:t>3.1</w:t>
            </w:r>
          </w:p>
        </w:tc>
        <w:tc>
          <w:tcPr>
            <w:tcW w:w="13523" w:type="dxa"/>
            <w:tcMar>
              <w:top w:w="50" w:type="dxa"/>
              <w:left w:w="100" w:type="dxa"/>
            </w:tcMar>
            <w:vAlign w:val="center"/>
          </w:tcPr>
          <w:p w14:paraId="6CADFB31">
            <w:pPr>
              <w:spacing w:before="0" w:after="0" w:line="336" w:lineRule="auto"/>
              <w:ind w:left="234"/>
              <w:jc w:val="both"/>
            </w:pPr>
            <w:r>
              <w:rPr>
                <w:rFonts w:ascii="Times New Roman" w:hAnsi="Times New Roman"/>
                <w:b w:val="0"/>
                <w:i w:val="0"/>
                <w:color w:val="000000"/>
                <w:sz w:val="24"/>
              </w:rPr>
              <w:t>Функция, способы задания функции. График функции. Взаимно обратные функции. Чётные и нечётные функции. Периодические функции</w:t>
            </w:r>
          </w:p>
        </w:tc>
      </w:tr>
      <w:tr w14:paraId="100A0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96006BF">
            <w:pPr>
              <w:spacing w:before="0" w:after="0" w:line="336" w:lineRule="auto"/>
              <w:ind w:left="234"/>
              <w:jc w:val="center"/>
            </w:pPr>
            <w:r>
              <w:rPr>
                <w:rFonts w:ascii="Times New Roman" w:hAnsi="Times New Roman"/>
                <w:b w:val="0"/>
                <w:i w:val="0"/>
                <w:color w:val="000000"/>
                <w:sz w:val="24"/>
              </w:rPr>
              <w:t>3.2</w:t>
            </w:r>
          </w:p>
        </w:tc>
        <w:tc>
          <w:tcPr>
            <w:tcW w:w="13523" w:type="dxa"/>
            <w:tcMar>
              <w:top w:w="50" w:type="dxa"/>
              <w:left w:w="100" w:type="dxa"/>
            </w:tcMar>
            <w:vAlign w:val="center"/>
          </w:tcPr>
          <w:p w14:paraId="3E212B25">
            <w:pPr>
              <w:spacing w:before="0" w:after="0" w:line="336" w:lineRule="auto"/>
              <w:ind w:left="234"/>
              <w:jc w:val="both"/>
            </w:pPr>
            <w:r>
              <w:rPr>
                <w:rFonts w:ascii="Times New Roman" w:hAnsi="Times New Roman"/>
                <w:b w:val="0"/>
                <w:i w:val="0"/>
                <w:color w:val="000000"/>
                <w:sz w:val="24"/>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14:paraId="37788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331EA74">
            <w:pPr>
              <w:spacing w:before="0" w:after="0" w:line="336" w:lineRule="auto"/>
              <w:ind w:left="234"/>
              <w:jc w:val="center"/>
            </w:pPr>
            <w:r>
              <w:rPr>
                <w:rFonts w:ascii="Times New Roman" w:hAnsi="Times New Roman"/>
                <w:b w:val="0"/>
                <w:i w:val="0"/>
                <w:color w:val="000000"/>
                <w:sz w:val="24"/>
              </w:rPr>
              <w:t>3.3</w:t>
            </w:r>
          </w:p>
        </w:tc>
        <w:tc>
          <w:tcPr>
            <w:tcW w:w="13523" w:type="dxa"/>
            <w:tcMar>
              <w:top w:w="50" w:type="dxa"/>
              <w:left w:w="100" w:type="dxa"/>
            </w:tcMar>
            <w:vAlign w:val="center"/>
          </w:tcPr>
          <w:p w14:paraId="22856DE0">
            <w:pPr>
              <w:spacing w:before="0" w:after="0" w:line="336" w:lineRule="auto"/>
              <w:ind w:left="234"/>
              <w:jc w:val="both"/>
            </w:pPr>
            <w:r>
              <w:rPr>
                <w:rFonts w:ascii="Times New Roman" w:hAnsi="Times New Roman"/>
                <w:b w:val="0"/>
                <w:i w:val="0"/>
                <w:color w:val="000000"/>
                <w:sz w:val="24"/>
              </w:rPr>
              <w:t xml:space="preserve">Степенная функция с натуральным и целым показателем. Её свойства и график. Свойства и график корня </w:t>
            </w:r>
            <w:r>
              <w:rPr>
                <w:rFonts w:ascii="Times New Roman" w:hAnsi="Times New Roman"/>
                <w:b w:val="0"/>
                <w:i/>
                <w:color w:val="000000"/>
                <w:sz w:val="24"/>
              </w:rPr>
              <w:t>n</w:t>
            </w:r>
            <w:r>
              <w:rPr>
                <w:rFonts w:ascii="Times New Roman" w:hAnsi="Times New Roman"/>
                <w:b w:val="0"/>
                <w:i w:val="0"/>
                <w:color w:val="000000"/>
                <w:sz w:val="24"/>
              </w:rPr>
              <w:t>-ой степени</w:t>
            </w:r>
          </w:p>
        </w:tc>
      </w:tr>
      <w:tr w14:paraId="32F2C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72B77BE">
            <w:pPr>
              <w:spacing w:before="0" w:after="0" w:line="336" w:lineRule="auto"/>
              <w:ind w:left="234"/>
              <w:jc w:val="center"/>
            </w:pPr>
            <w:r>
              <w:rPr>
                <w:rFonts w:ascii="Times New Roman" w:hAnsi="Times New Roman"/>
                <w:b w:val="0"/>
                <w:i w:val="0"/>
                <w:color w:val="000000"/>
                <w:sz w:val="24"/>
              </w:rPr>
              <w:t>3.4</w:t>
            </w:r>
          </w:p>
        </w:tc>
        <w:tc>
          <w:tcPr>
            <w:tcW w:w="13523" w:type="dxa"/>
            <w:tcMar>
              <w:top w:w="50" w:type="dxa"/>
              <w:left w:w="100" w:type="dxa"/>
            </w:tcMar>
            <w:vAlign w:val="center"/>
          </w:tcPr>
          <w:p w14:paraId="72958940">
            <w:pPr>
              <w:spacing w:before="0" w:after="0" w:line="336" w:lineRule="auto"/>
              <w:ind w:left="234"/>
              <w:jc w:val="both"/>
            </w:pPr>
            <w:r>
              <w:rPr>
                <w:rFonts w:ascii="Times New Roman" w:hAnsi="Times New Roman"/>
                <w:b w:val="0"/>
                <w:i w:val="0"/>
                <w:color w:val="000000"/>
                <w:sz w:val="24"/>
              </w:rPr>
              <w:t>Тригонометрические функции, их свойства и графики</w:t>
            </w:r>
          </w:p>
        </w:tc>
      </w:tr>
      <w:tr w14:paraId="485BC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1C20C70">
            <w:pPr>
              <w:spacing w:before="0" w:after="0" w:line="336" w:lineRule="auto"/>
              <w:ind w:left="234"/>
              <w:jc w:val="center"/>
            </w:pPr>
            <w:r>
              <w:rPr>
                <w:rFonts w:ascii="Times New Roman" w:hAnsi="Times New Roman"/>
                <w:b w:val="0"/>
                <w:i w:val="0"/>
                <w:color w:val="000000"/>
                <w:sz w:val="24"/>
              </w:rPr>
              <w:t>3.5</w:t>
            </w:r>
          </w:p>
        </w:tc>
        <w:tc>
          <w:tcPr>
            <w:tcW w:w="13523" w:type="dxa"/>
            <w:tcMar>
              <w:top w:w="50" w:type="dxa"/>
              <w:left w:w="100" w:type="dxa"/>
            </w:tcMar>
            <w:vAlign w:val="center"/>
          </w:tcPr>
          <w:p w14:paraId="636F18EE">
            <w:pPr>
              <w:spacing w:before="0" w:after="0" w:line="336" w:lineRule="auto"/>
              <w:ind w:left="234"/>
              <w:jc w:val="both"/>
            </w:pPr>
            <w:r>
              <w:rPr>
                <w:rFonts w:ascii="Times New Roman" w:hAnsi="Times New Roman"/>
                <w:b w:val="0"/>
                <w:i w:val="0"/>
                <w:color w:val="000000"/>
                <w:sz w:val="24"/>
              </w:rPr>
              <w:t>Показательная и логарифмическая функции, их свойства и графики</w:t>
            </w:r>
          </w:p>
        </w:tc>
      </w:tr>
      <w:tr w14:paraId="44F0A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1094192">
            <w:pPr>
              <w:spacing w:before="0" w:after="0" w:line="336" w:lineRule="auto"/>
              <w:ind w:left="234"/>
              <w:jc w:val="center"/>
            </w:pPr>
            <w:r>
              <w:rPr>
                <w:rFonts w:ascii="Times New Roman" w:hAnsi="Times New Roman"/>
                <w:b w:val="0"/>
                <w:i w:val="0"/>
                <w:color w:val="000000"/>
                <w:sz w:val="24"/>
              </w:rPr>
              <w:t>3.6</w:t>
            </w:r>
          </w:p>
        </w:tc>
        <w:tc>
          <w:tcPr>
            <w:tcW w:w="13523" w:type="dxa"/>
            <w:tcMar>
              <w:top w:w="50" w:type="dxa"/>
              <w:left w:w="100" w:type="dxa"/>
            </w:tcMar>
            <w:vAlign w:val="center"/>
          </w:tcPr>
          <w:p w14:paraId="577E4261">
            <w:pPr>
              <w:spacing w:before="0" w:after="0" w:line="336" w:lineRule="auto"/>
              <w:ind w:left="234"/>
              <w:jc w:val="both"/>
            </w:pPr>
            <w:r>
              <w:rPr>
                <w:rFonts w:ascii="Times New Roman" w:hAnsi="Times New Roman"/>
                <w:b w:val="0"/>
                <w:i w:val="0"/>
                <w:color w:val="000000"/>
                <w:sz w:val="24"/>
              </w:rPr>
              <w:t>Точки разрыва. Асимптоты графиков функций. Свойства функций, непрерывных на отрезке</w:t>
            </w:r>
          </w:p>
        </w:tc>
      </w:tr>
      <w:tr w14:paraId="0A019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5AE3941">
            <w:pPr>
              <w:spacing w:before="0" w:after="0" w:line="336" w:lineRule="auto"/>
              <w:ind w:left="234"/>
              <w:jc w:val="center"/>
            </w:pPr>
            <w:r>
              <w:rPr>
                <w:rFonts w:ascii="Times New Roman" w:hAnsi="Times New Roman"/>
                <w:b w:val="0"/>
                <w:i w:val="0"/>
                <w:color w:val="000000"/>
                <w:sz w:val="24"/>
              </w:rPr>
              <w:t>3.7</w:t>
            </w:r>
          </w:p>
        </w:tc>
        <w:tc>
          <w:tcPr>
            <w:tcW w:w="13523" w:type="dxa"/>
            <w:tcMar>
              <w:top w:w="50" w:type="dxa"/>
              <w:left w:w="100" w:type="dxa"/>
            </w:tcMar>
            <w:vAlign w:val="center"/>
          </w:tcPr>
          <w:p w14:paraId="4010E0B4">
            <w:pPr>
              <w:spacing w:before="0" w:after="0" w:line="336" w:lineRule="auto"/>
              <w:ind w:left="234"/>
              <w:jc w:val="both"/>
            </w:pPr>
            <w:r>
              <w:rPr>
                <w:rFonts w:ascii="Times New Roman" w:hAnsi="Times New Roman"/>
                <w:b w:val="0"/>
                <w:i w:val="0"/>
                <w:color w:val="000000"/>
                <w:sz w:val="24"/>
              </w:rPr>
              <w:t>Последовательности, способы задания последовательностей</w:t>
            </w:r>
          </w:p>
        </w:tc>
      </w:tr>
      <w:tr w14:paraId="4570D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F3CEC56">
            <w:pPr>
              <w:spacing w:before="0" w:after="0" w:line="336" w:lineRule="auto"/>
              <w:ind w:left="234"/>
              <w:jc w:val="center"/>
            </w:pPr>
            <w:r>
              <w:rPr>
                <w:rFonts w:ascii="Times New Roman" w:hAnsi="Times New Roman"/>
                <w:b w:val="0"/>
                <w:i w:val="0"/>
                <w:color w:val="000000"/>
                <w:sz w:val="24"/>
              </w:rPr>
              <w:t>3.8</w:t>
            </w:r>
          </w:p>
        </w:tc>
        <w:tc>
          <w:tcPr>
            <w:tcW w:w="13523" w:type="dxa"/>
            <w:tcMar>
              <w:top w:w="50" w:type="dxa"/>
              <w:left w:w="100" w:type="dxa"/>
            </w:tcMar>
            <w:vAlign w:val="center"/>
          </w:tcPr>
          <w:p w14:paraId="497AAD57">
            <w:pPr>
              <w:spacing w:before="0" w:after="0" w:line="336" w:lineRule="auto"/>
              <w:ind w:left="234"/>
              <w:jc w:val="both"/>
            </w:pPr>
            <w:r>
              <w:rPr>
                <w:rFonts w:ascii="Times New Roman" w:hAnsi="Times New Roman"/>
                <w:b w:val="0"/>
                <w:i w:val="0"/>
                <w:color w:val="000000"/>
                <w:sz w:val="24"/>
              </w:rPr>
              <w:t>Арифметическая и геометрическая прогрессии. Формула сложных процентов</w:t>
            </w:r>
          </w:p>
        </w:tc>
      </w:tr>
      <w:tr w14:paraId="5606A8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168F7A3">
            <w:pPr>
              <w:spacing w:before="0" w:after="0" w:line="336" w:lineRule="auto"/>
              <w:ind w:left="234"/>
              <w:jc w:val="center"/>
            </w:pPr>
            <w:r>
              <w:rPr>
                <w:rFonts w:ascii="Times New Roman" w:hAnsi="Times New Roman"/>
                <w:b w:val="0"/>
                <w:i w:val="0"/>
                <w:color w:val="000000"/>
                <w:sz w:val="24"/>
              </w:rPr>
              <w:t>4</w:t>
            </w:r>
          </w:p>
        </w:tc>
        <w:tc>
          <w:tcPr>
            <w:tcW w:w="13523" w:type="dxa"/>
            <w:tcMar>
              <w:top w:w="50" w:type="dxa"/>
              <w:left w:w="100" w:type="dxa"/>
            </w:tcMar>
            <w:vAlign w:val="center"/>
          </w:tcPr>
          <w:p w14:paraId="1DF6F43D">
            <w:pPr>
              <w:spacing w:before="0" w:after="0" w:line="336" w:lineRule="auto"/>
              <w:ind w:left="234"/>
              <w:jc w:val="both"/>
            </w:pPr>
            <w:r>
              <w:rPr>
                <w:rFonts w:ascii="Times New Roman" w:hAnsi="Times New Roman"/>
                <w:b w:val="0"/>
                <w:i w:val="0"/>
                <w:color w:val="000000"/>
                <w:sz w:val="24"/>
              </w:rPr>
              <w:t>Начала математического анализа</w:t>
            </w:r>
          </w:p>
        </w:tc>
      </w:tr>
      <w:tr w14:paraId="759B4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7B4F9D9">
            <w:pPr>
              <w:spacing w:before="0" w:after="0" w:line="336" w:lineRule="auto"/>
              <w:ind w:left="234"/>
              <w:jc w:val="center"/>
            </w:pPr>
            <w:r>
              <w:rPr>
                <w:rFonts w:ascii="Times New Roman" w:hAnsi="Times New Roman"/>
                <w:b w:val="0"/>
                <w:i w:val="0"/>
                <w:color w:val="000000"/>
                <w:sz w:val="24"/>
              </w:rPr>
              <w:t>4.1</w:t>
            </w:r>
          </w:p>
        </w:tc>
        <w:tc>
          <w:tcPr>
            <w:tcW w:w="13523" w:type="dxa"/>
            <w:tcMar>
              <w:top w:w="50" w:type="dxa"/>
              <w:left w:w="100" w:type="dxa"/>
            </w:tcMar>
            <w:vAlign w:val="center"/>
          </w:tcPr>
          <w:p w14:paraId="0536E730">
            <w:pPr>
              <w:spacing w:before="0" w:after="0" w:line="336" w:lineRule="auto"/>
              <w:ind w:left="234"/>
              <w:jc w:val="both"/>
            </w:pPr>
            <w:r>
              <w:rPr>
                <w:rFonts w:ascii="Times New Roman" w:hAnsi="Times New Roman"/>
                <w:b w:val="0"/>
                <w:i w:val="0"/>
                <w:color w:val="000000"/>
                <w:sz w:val="24"/>
              </w:rPr>
              <w:t>Производная функции. Производные элементарных функций</w:t>
            </w:r>
          </w:p>
        </w:tc>
      </w:tr>
      <w:tr w14:paraId="42963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DBD6AD9">
            <w:pPr>
              <w:spacing w:before="0" w:after="0" w:line="336" w:lineRule="auto"/>
              <w:ind w:left="234"/>
              <w:jc w:val="center"/>
            </w:pPr>
            <w:r>
              <w:rPr>
                <w:rFonts w:ascii="Times New Roman" w:hAnsi="Times New Roman"/>
                <w:b w:val="0"/>
                <w:i w:val="0"/>
                <w:color w:val="000000"/>
                <w:sz w:val="24"/>
              </w:rPr>
              <w:t>4.2</w:t>
            </w:r>
          </w:p>
        </w:tc>
        <w:tc>
          <w:tcPr>
            <w:tcW w:w="13523" w:type="dxa"/>
            <w:tcMar>
              <w:top w:w="50" w:type="dxa"/>
              <w:left w:w="100" w:type="dxa"/>
            </w:tcMar>
            <w:vAlign w:val="center"/>
          </w:tcPr>
          <w:p w14:paraId="4BB5E111">
            <w:pPr>
              <w:spacing w:before="0" w:after="0" w:line="336" w:lineRule="auto"/>
              <w:ind w:left="234"/>
              <w:jc w:val="both"/>
            </w:pPr>
            <w:r>
              <w:rPr>
                <w:rFonts w:ascii="Times New Roman" w:hAnsi="Times New Roman"/>
                <w:b w:val="0"/>
                <w:i w:val="0"/>
                <w:color w:val="000000"/>
                <w:sz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14:paraId="31319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241F27B">
            <w:pPr>
              <w:spacing w:before="0" w:after="0" w:line="336" w:lineRule="auto"/>
              <w:ind w:left="234"/>
              <w:jc w:val="center"/>
            </w:pPr>
            <w:r>
              <w:rPr>
                <w:rFonts w:ascii="Times New Roman" w:hAnsi="Times New Roman"/>
                <w:b w:val="0"/>
                <w:i w:val="0"/>
                <w:color w:val="000000"/>
                <w:sz w:val="24"/>
              </w:rPr>
              <w:t>4.3</w:t>
            </w:r>
          </w:p>
        </w:tc>
        <w:tc>
          <w:tcPr>
            <w:tcW w:w="13523" w:type="dxa"/>
            <w:tcMar>
              <w:top w:w="50" w:type="dxa"/>
              <w:left w:w="100" w:type="dxa"/>
            </w:tcMar>
            <w:vAlign w:val="center"/>
          </w:tcPr>
          <w:p w14:paraId="1F181726">
            <w:pPr>
              <w:spacing w:before="0" w:after="0" w:line="336" w:lineRule="auto"/>
              <w:ind w:left="234"/>
              <w:jc w:val="both"/>
            </w:pPr>
            <w:r>
              <w:rPr>
                <w:rFonts w:ascii="Times New Roman" w:hAnsi="Times New Roman"/>
                <w:b w:val="0"/>
                <w:i w:val="0"/>
                <w:color w:val="000000"/>
                <w:sz w:val="24"/>
              </w:rPr>
              <w:t>Первообразная. Интеграл</w:t>
            </w:r>
          </w:p>
        </w:tc>
      </w:tr>
      <w:tr w14:paraId="53BD8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B0A7FF1">
            <w:pPr>
              <w:spacing w:before="0" w:after="0" w:line="336" w:lineRule="auto"/>
              <w:ind w:left="234"/>
              <w:jc w:val="center"/>
            </w:pPr>
            <w:r>
              <w:rPr>
                <w:rFonts w:ascii="Times New Roman" w:hAnsi="Times New Roman"/>
                <w:b w:val="0"/>
                <w:i w:val="0"/>
                <w:color w:val="000000"/>
                <w:sz w:val="24"/>
              </w:rPr>
              <w:t>5</w:t>
            </w:r>
          </w:p>
        </w:tc>
        <w:tc>
          <w:tcPr>
            <w:tcW w:w="13523" w:type="dxa"/>
            <w:tcMar>
              <w:top w:w="50" w:type="dxa"/>
              <w:left w:w="100" w:type="dxa"/>
            </w:tcMar>
            <w:vAlign w:val="center"/>
          </w:tcPr>
          <w:p w14:paraId="2B5FFBD7">
            <w:pPr>
              <w:spacing w:before="0" w:after="0" w:line="336" w:lineRule="auto"/>
              <w:ind w:left="234"/>
              <w:jc w:val="left"/>
            </w:pPr>
            <w:r>
              <w:rPr>
                <w:rFonts w:ascii="Times New Roman" w:hAnsi="Times New Roman"/>
                <w:b w:val="0"/>
                <w:i w:val="0"/>
                <w:color w:val="000000"/>
                <w:sz w:val="24"/>
              </w:rPr>
              <w:t>Множества и логика</w:t>
            </w:r>
          </w:p>
        </w:tc>
      </w:tr>
      <w:tr w14:paraId="535E9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A167E69">
            <w:pPr>
              <w:spacing w:before="0" w:after="0" w:line="336" w:lineRule="auto"/>
              <w:ind w:left="234"/>
              <w:jc w:val="center"/>
            </w:pPr>
            <w:r>
              <w:rPr>
                <w:rFonts w:ascii="Times New Roman" w:hAnsi="Times New Roman"/>
                <w:b w:val="0"/>
                <w:i w:val="0"/>
                <w:color w:val="000000"/>
                <w:sz w:val="24"/>
              </w:rPr>
              <w:t>5.1</w:t>
            </w:r>
          </w:p>
        </w:tc>
        <w:tc>
          <w:tcPr>
            <w:tcW w:w="13523" w:type="dxa"/>
            <w:tcMar>
              <w:top w:w="50" w:type="dxa"/>
              <w:left w:w="100" w:type="dxa"/>
            </w:tcMar>
            <w:vAlign w:val="center"/>
          </w:tcPr>
          <w:p w14:paraId="5974D232">
            <w:pPr>
              <w:spacing w:before="0" w:after="0" w:line="336" w:lineRule="auto"/>
              <w:ind w:left="234"/>
              <w:jc w:val="both"/>
            </w:pPr>
            <w:r>
              <w:rPr>
                <w:rFonts w:ascii="Times New Roman" w:hAnsi="Times New Roman"/>
                <w:b w:val="0"/>
                <w:i w:val="0"/>
                <w:color w:val="000000"/>
                <w:sz w:val="24"/>
              </w:rPr>
              <w:t>Множество, операции над множествами. Диаграммы Эйлера – Венна</w:t>
            </w:r>
          </w:p>
        </w:tc>
      </w:tr>
      <w:tr w14:paraId="240D31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8993023">
            <w:pPr>
              <w:spacing w:before="0" w:after="0" w:line="336" w:lineRule="auto"/>
              <w:ind w:left="234"/>
              <w:jc w:val="center"/>
            </w:pPr>
            <w:r>
              <w:rPr>
                <w:rFonts w:ascii="Times New Roman" w:hAnsi="Times New Roman"/>
                <w:b w:val="0"/>
                <w:i w:val="0"/>
                <w:color w:val="000000"/>
                <w:sz w:val="24"/>
              </w:rPr>
              <w:t>5.2</w:t>
            </w:r>
          </w:p>
        </w:tc>
        <w:tc>
          <w:tcPr>
            <w:tcW w:w="13523" w:type="dxa"/>
            <w:tcMar>
              <w:top w:w="50" w:type="dxa"/>
              <w:left w:w="100" w:type="dxa"/>
            </w:tcMar>
            <w:vAlign w:val="center"/>
          </w:tcPr>
          <w:p w14:paraId="1779F19E">
            <w:pPr>
              <w:spacing w:before="0" w:after="0" w:line="336" w:lineRule="auto"/>
              <w:ind w:left="234"/>
              <w:jc w:val="both"/>
            </w:pPr>
            <w:r>
              <w:rPr>
                <w:rFonts w:ascii="Times New Roman" w:hAnsi="Times New Roman"/>
                <w:b w:val="0"/>
                <w:i w:val="0"/>
                <w:color w:val="000000"/>
                <w:sz w:val="24"/>
              </w:rPr>
              <w:t>Логика</w:t>
            </w:r>
          </w:p>
        </w:tc>
      </w:tr>
      <w:tr w14:paraId="48D1F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F1C0ED0">
            <w:pPr>
              <w:spacing w:before="0" w:after="0" w:line="336" w:lineRule="auto"/>
              <w:ind w:left="234"/>
              <w:jc w:val="center"/>
            </w:pPr>
            <w:r>
              <w:rPr>
                <w:rFonts w:ascii="Times New Roman" w:hAnsi="Times New Roman"/>
                <w:b w:val="0"/>
                <w:i w:val="0"/>
                <w:color w:val="000000"/>
                <w:sz w:val="24"/>
              </w:rPr>
              <w:t>6</w:t>
            </w:r>
          </w:p>
        </w:tc>
        <w:tc>
          <w:tcPr>
            <w:tcW w:w="13523" w:type="dxa"/>
            <w:tcMar>
              <w:top w:w="50" w:type="dxa"/>
              <w:left w:w="100" w:type="dxa"/>
            </w:tcMar>
            <w:vAlign w:val="center"/>
          </w:tcPr>
          <w:p w14:paraId="26738DA1">
            <w:pPr>
              <w:spacing w:before="0" w:after="0" w:line="336" w:lineRule="auto"/>
              <w:ind w:left="234"/>
              <w:jc w:val="left"/>
            </w:pPr>
            <w:r>
              <w:rPr>
                <w:rFonts w:ascii="Times New Roman" w:hAnsi="Times New Roman"/>
                <w:b w:val="0"/>
                <w:i w:val="0"/>
                <w:color w:val="000000"/>
                <w:sz w:val="24"/>
              </w:rPr>
              <w:t>Вероятность и статистика</w:t>
            </w:r>
          </w:p>
        </w:tc>
      </w:tr>
      <w:tr w14:paraId="3DA1B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9C95E33">
            <w:pPr>
              <w:spacing w:before="0" w:after="0" w:line="336" w:lineRule="auto"/>
              <w:ind w:left="234"/>
              <w:jc w:val="center"/>
            </w:pPr>
            <w:r>
              <w:rPr>
                <w:rFonts w:ascii="Times New Roman" w:hAnsi="Times New Roman"/>
                <w:b w:val="0"/>
                <w:i w:val="0"/>
                <w:color w:val="000000"/>
                <w:sz w:val="24"/>
              </w:rPr>
              <w:t>6.1</w:t>
            </w:r>
          </w:p>
        </w:tc>
        <w:tc>
          <w:tcPr>
            <w:tcW w:w="13523" w:type="dxa"/>
            <w:tcMar>
              <w:top w:w="50" w:type="dxa"/>
              <w:left w:w="100" w:type="dxa"/>
            </w:tcMar>
            <w:vAlign w:val="center"/>
          </w:tcPr>
          <w:p w14:paraId="6A4ABEEC">
            <w:pPr>
              <w:spacing w:before="0" w:after="0" w:line="336" w:lineRule="auto"/>
              <w:ind w:left="234"/>
              <w:jc w:val="left"/>
            </w:pPr>
            <w:r>
              <w:rPr>
                <w:rFonts w:ascii="Times New Roman" w:hAnsi="Times New Roman"/>
                <w:b w:val="0"/>
                <w:i w:val="0"/>
                <w:color w:val="000000"/>
                <w:sz w:val="24"/>
              </w:rPr>
              <w:t>Описательная статистика</w:t>
            </w:r>
          </w:p>
        </w:tc>
      </w:tr>
      <w:tr w14:paraId="23269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3384114">
            <w:pPr>
              <w:spacing w:before="0" w:after="0" w:line="336" w:lineRule="auto"/>
              <w:ind w:left="234"/>
              <w:jc w:val="center"/>
            </w:pPr>
            <w:r>
              <w:rPr>
                <w:rFonts w:ascii="Times New Roman" w:hAnsi="Times New Roman"/>
                <w:b w:val="0"/>
                <w:i w:val="0"/>
                <w:color w:val="000000"/>
                <w:sz w:val="24"/>
              </w:rPr>
              <w:t>6.2</w:t>
            </w:r>
          </w:p>
        </w:tc>
        <w:tc>
          <w:tcPr>
            <w:tcW w:w="13523" w:type="dxa"/>
            <w:tcMar>
              <w:top w:w="50" w:type="dxa"/>
              <w:left w:w="100" w:type="dxa"/>
            </w:tcMar>
            <w:vAlign w:val="center"/>
          </w:tcPr>
          <w:p w14:paraId="18D6391E">
            <w:pPr>
              <w:spacing w:before="0" w:after="0" w:line="336" w:lineRule="auto"/>
              <w:ind w:left="234"/>
              <w:jc w:val="left"/>
            </w:pPr>
            <w:r>
              <w:rPr>
                <w:rFonts w:ascii="Times New Roman" w:hAnsi="Times New Roman"/>
                <w:b w:val="0"/>
                <w:i w:val="0"/>
                <w:color w:val="000000"/>
                <w:sz w:val="24"/>
              </w:rPr>
              <w:t>Вероятность</w:t>
            </w:r>
          </w:p>
        </w:tc>
      </w:tr>
      <w:tr w14:paraId="496A6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0F6D45AF">
            <w:pPr>
              <w:spacing w:before="0" w:after="0" w:line="336" w:lineRule="auto"/>
              <w:ind w:left="234"/>
              <w:jc w:val="center"/>
            </w:pPr>
            <w:r>
              <w:rPr>
                <w:rFonts w:ascii="Times New Roman" w:hAnsi="Times New Roman"/>
                <w:b w:val="0"/>
                <w:i w:val="0"/>
                <w:color w:val="000000"/>
                <w:sz w:val="24"/>
              </w:rPr>
              <w:t>6.3</w:t>
            </w:r>
          </w:p>
        </w:tc>
        <w:tc>
          <w:tcPr>
            <w:tcW w:w="13523" w:type="dxa"/>
            <w:tcMar>
              <w:top w:w="50" w:type="dxa"/>
              <w:left w:w="100" w:type="dxa"/>
            </w:tcMar>
            <w:vAlign w:val="center"/>
          </w:tcPr>
          <w:p w14:paraId="1C3421C4">
            <w:pPr>
              <w:spacing w:before="0" w:after="0" w:line="336" w:lineRule="auto"/>
              <w:ind w:left="234"/>
              <w:jc w:val="left"/>
            </w:pPr>
            <w:r>
              <w:rPr>
                <w:rFonts w:ascii="Times New Roman" w:hAnsi="Times New Roman"/>
                <w:b w:val="0"/>
                <w:i w:val="0"/>
                <w:color w:val="000000"/>
                <w:sz w:val="24"/>
              </w:rPr>
              <w:t>Комбинаторика</w:t>
            </w:r>
          </w:p>
        </w:tc>
      </w:tr>
      <w:tr w14:paraId="26C98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CE87DB5">
            <w:pPr>
              <w:spacing w:before="0" w:after="0" w:line="336" w:lineRule="auto"/>
              <w:ind w:left="234"/>
              <w:jc w:val="center"/>
            </w:pPr>
            <w:r>
              <w:rPr>
                <w:rFonts w:ascii="Times New Roman" w:hAnsi="Times New Roman"/>
                <w:b w:val="0"/>
                <w:i w:val="0"/>
                <w:color w:val="000000"/>
                <w:sz w:val="24"/>
              </w:rPr>
              <w:t>7</w:t>
            </w:r>
          </w:p>
        </w:tc>
        <w:tc>
          <w:tcPr>
            <w:tcW w:w="13523" w:type="dxa"/>
            <w:tcMar>
              <w:top w:w="50" w:type="dxa"/>
              <w:left w:w="100" w:type="dxa"/>
            </w:tcMar>
            <w:vAlign w:val="center"/>
          </w:tcPr>
          <w:p w14:paraId="0C16262D">
            <w:pPr>
              <w:spacing w:before="0" w:after="0" w:line="336" w:lineRule="auto"/>
              <w:ind w:left="234"/>
              <w:jc w:val="left"/>
            </w:pPr>
            <w:r>
              <w:rPr>
                <w:rFonts w:ascii="Times New Roman" w:hAnsi="Times New Roman"/>
                <w:b w:val="0"/>
                <w:i w:val="0"/>
                <w:color w:val="000000"/>
                <w:sz w:val="24"/>
              </w:rPr>
              <w:t>Геометрия</w:t>
            </w:r>
          </w:p>
        </w:tc>
      </w:tr>
      <w:tr w14:paraId="30BDD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EEE55DE">
            <w:pPr>
              <w:spacing w:before="0" w:after="0" w:line="336" w:lineRule="auto"/>
              <w:ind w:left="234"/>
              <w:jc w:val="center"/>
            </w:pPr>
            <w:r>
              <w:rPr>
                <w:rFonts w:ascii="Times New Roman" w:hAnsi="Times New Roman"/>
                <w:b w:val="0"/>
                <w:i w:val="0"/>
                <w:color w:val="000000"/>
                <w:sz w:val="24"/>
              </w:rPr>
              <w:t>7.1</w:t>
            </w:r>
          </w:p>
        </w:tc>
        <w:tc>
          <w:tcPr>
            <w:tcW w:w="13523" w:type="dxa"/>
            <w:tcMar>
              <w:top w:w="50" w:type="dxa"/>
              <w:left w:w="100" w:type="dxa"/>
            </w:tcMar>
            <w:vAlign w:val="center"/>
          </w:tcPr>
          <w:p w14:paraId="68353102">
            <w:pPr>
              <w:spacing w:before="0" w:after="0" w:line="336" w:lineRule="auto"/>
              <w:ind w:left="234"/>
              <w:jc w:val="left"/>
            </w:pPr>
            <w:r>
              <w:rPr>
                <w:rFonts w:ascii="Times New Roman" w:hAnsi="Times New Roman"/>
                <w:b w:val="0"/>
                <w:i w:val="0"/>
                <w:color w:val="000000"/>
                <w:sz w:val="24"/>
              </w:rPr>
              <w:t>Фигуры на плоскости</w:t>
            </w:r>
          </w:p>
        </w:tc>
      </w:tr>
      <w:tr w14:paraId="55C76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82B3870">
            <w:pPr>
              <w:spacing w:before="0" w:after="0" w:line="336" w:lineRule="auto"/>
              <w:ind w:left="234"/>
              <w:jc w:val="center"/>
            </w:pPr>
            <w:r>
              <w:rPr>
                <w:rFonts w:ascii="Times New Roman" w:hAnsi="Times New Roman"/>
                <w:b w:val="0"/>
                <w:i w:val="0"/>
                <w:color w:val="000000"/>
                <w:sz w:val="24"/>
              </w:rPr>
              <w:t>7.2</w:t>
            </w:r>
          </w:p>
        </w:tc>
        <w:tc>
          <w:tcPr>
            <w:tcW w:w="13523" w:type="dxa"/>
            <w:tcMar>
              <w:top w:w="50" w:type="dxa"/>
              <w:left w:w="100" w:type="dxa"/>
            </w:tcMar>
            <w:vAlign w:val="center"/>
          </w:tcPr>
          <w:p w14:paraId="07432900">
            <w:pPr>
              <w:spacing w:before="0" w:after="0" w:line="336" w:lineRule="auto"/>
              <w:ind w:left="234"/>
              <w:jc w:val="left"/>
            </w:pPr>
            <w:r>
              <w:rPr>
                <w:rFonts w:ascii="Times New Roman" w:hAnsi="Times New Roman"/>
                <w:b w:val="0"/>
                <w:i w:val="0"/>
                <w:color w:val="000000"/>
                <w:sz w:val="24"/>
              </w:rPr>
              <w:t>Прямые и плоскости в пространстве</w:t>
            </w:r>
          </w:p>
        </w:tc>
      </w:tr>
      <w:tr w14:paraId="35B94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D5089CA">
            <w:pPr>
              <w:spacing w:before="0" w:after="0" w:line="336" w:lineRule="auto"/>
              <w:ind w:left="234"/>
              <w:jc w:val="center"/>
            </w:pPr>
            <w:r>
              <w:rPr>
                <w:rFonts w:ascii="Times New Roman" w:hAnsi="Times New Roman"/>
                <w:b w:val="0"/>
                <w:i w:val="0"/>
                <w:color w:val="000000"/>
                <w:sz w:val="24"/>
              </w:rPr>
              <w:t>7.3</w:t>
            </w:r>
          </w:p>
        </w:tc>
        <w:tc>
          <w:tcPr>
            <w:tcW w:w="13523" w:type="dxa"/>
            <w:tcMar>
              <w:top w:w="50" w:type="dxa"/>
              <w:left w:w="100" w:type="dxa"/>
            </w:tcMar>
            <w:vAlign w:val="center"/>
          </w:tcPr>
          <w:p w14:paraId="552918E1">
            <w:pPr>
              <w:spacing w:before="0" w:after="0" w:line="336" w:lineRule="auto"/>
              <w:ind w:left="234"/>
              <w:jc w:val="left"/>
            </w:pPr>
            <w:r>
              <w:rPr>
                <w:rFonts w:ascii="Times New Roman" w:hAnsi="Times New Roman"/>
                <w:b w:val="0"/>
                <w:i w:val="0"/>
                <w:color w:val="000000"/>
                <w:sz w:val="24"/>
              </w:rPr>
              <w:t>Многогранники</w:t>
            </w:r>
          </w:p>
        </w:tc>
      </w:tr>
      <w:tr w14:paraId="5CA53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07ADBB0">
            <w:pPr>
              <w:spacing w:before="0" w:after="0" w:line="336" w:lineRule="auto"/>
              <w:ind w:left="234"/>
              <w:jc w:val="center"/>
            </w:pPr>
            <w:r>
              <w:rPr>
                <w:rFonts w:ascii="Times New Roman" w:hAnsi="Times New Roman"/>
                <w:b w:val="0"/>
                <w:i w:val="0"/>
                <w:color w:val="000000"/>
                <w:sz w:val="24"/>
              </w:rPr>
              <w:t>7.4</w:t>
            </w:r>
          </w:p>
        </w:tc>
        <w:tc>
          <w:tcPr>
            <w:tcW w:w="13523" w:type="dxa"/>
            <w:tcMar>
              <w:top w:w="50" w:type="dxa"/>
              <w:left w:w="100" w:type="dxa"/>
            </w:tcMar>
            <w:vAlign w:val="center"/>
          </w:tcPr>
          <w:p w14:paraId="7648C250">
            <w:pPr>
              <w:spacing w:before="0" w:after="0" w:line="336" w:lineRule="auto"/>
              <w:ind w:left="234"/>
              <w:jc w:val="left"/>
            </w:pPr>
            <w:r>
              <w:rPr>
                <w:rFonts w:ascii="Times New Roman" w:hAnsi="Times New Roman"/>
                <w:b w:val="0"/>
                <w:i w:val="0"/>
                <w:color w:val="000000"/>
                <w:sz w:val="24"/>
              </w:rPr>
              <w:t>Тела и поверхности вращения</w:t>
            </w:r>
          </w:p>
        </w:tc>
      </w:tr>
      <w:tr w14:paraId="21977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DA96050">
            <w:pPr>
              <w:spacing w:before="0" w:after="0" w:line="336" w:lineRule="auto"/>
              <w:ind w:left="234"/>
              <w:jc w:val="center"/>
            </w:pPr>
            <w:r>
              <w:rPr>
                <w:rFonts w:ascii="Times New Roman" w:hAnsi="Times New Roman"/>
                <w:b w:val="0"/>
                <w:i w:val="0"/>
                <w:color w:val="000000"/>
                <w:sz w:val="24"/>
              </w:rPr>
              <w:t>7.5</w:t>
            </w:r>
          </w:p>
        </w:tc>
        <w:tc>
          <w:tcPr>
            <w:tcW w:w="13523" w:type="dxa"/>
            <w:tcMar>
              <w:top w:w="50" w:type="dxa"/>
              <w:left w:w="100" w:type="dxa"/>
            </w:tcMar>
            <w:vAlign w:val="center"/>
          </w:tcPr>
          <w:p w14:paraId="6DD0F314">
            <w:pPr>
              <w:spacing w:before="0" w:after="0" w:line="336" w:lineRule="auto"/>
              <w:ind w:left="234"/>
              <w:jc w:val="both"/>
            </w:pPr>
            <w:r>
              <w:rPr>
                <w:rFonts w:ascii="Times New Roman" w:hAnsi="Times New Roman"/>
                <w:b w:val="0"/>
                <w:i w:val="0"/>
                <w:color w:val="000000"/>
                <w:sz w:val="24"/>
              </w:rPr>
              <w:t>Координаты и векторы</w:t>
            </w:r>
          </w:p>
        </w:tc>
      </w:tr>
    </w:tbl>
    <w:p w14:paraId="73414FB1">
      <w:pPr>
        <w:sectPr>
          <w:pgSz w:w="11906" w:h="16383"/>
          <w:cols w:space="720" w:num="1"/>
        </w:sectPr>
      </w:pPr>
      <w:bookmarkStart w:id="30" w:name="block-55323999"/>
    </w:p>
    <w:bookmarkEnd w:id="29"/>
    <w:bookmarkEnd w:id="30"/>
    <w:p w14:paraId="4FBB5DCB">
      <w:pPr>
        <w:spacing w:before="0" w:after="0"/>
        <w:ind w:left="120"/>
        <w:jc w:val="left"/>
      </w:pPr>
      <w:bookmarkStart w:id="31" w:name="block-55323996"/>
      <w:r>
        <w:rPr>
          <w:rFonts w:ascii="Times New Roman" w:hAnsi="Times New Roman"/>
          <w:b/>
          <w:i w:val="0"/>
          <w:color w:val="000000"/>
          <w:sz w:val="28"/>
        </w:rPr>
        <w:t>УЧЕБНО-МЕТОДИЧЕСКОЕ ОБЕСПЕЧЕНИЕ ОБРАЗОВАТЕЛЬНОГО ПРОЦЕССА</w:t>
      </w:r>
    </w:p>
    <w:p w14:paraId="0494FB5B">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18B1B7FC">
      <w:pPr>
        <w:spacing w:before="0" w:after="0" w:line="480" w:lineRule="auto"/>
        <w:ind w:left="120"/>
        <w:jc w:val="left"/>
      </w:pPr>
    </w:p>
    <w:p w14:paraId="47944DCA">
      <w:pPr>
        <w:spacing w:before="0" w:after="0" w:line="480" w:lineRule="auto"/>
        <w:ind w:left="120"/>
        <w:jc w:val="left"/>
      </w:pPr>
    </w:p>
    <w:p w14:paraId="0EFC9691">
      <w:pPr>
        <w:spacing w:before="0" w:after="0"/>
        <w:ind w:left="120"/>
        <w:jc w:val="left"/>
      </w:pPr>
    </w:p>
    <w:p w14:paraId="76DCDC3B">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6A264902">
      <w:pPr>
        <w:spacing w:before="0" w:after="0" w:line="480" w:lineRule="auto"/>
        <w:ind w:left="120"/>
        <w:jc w:val="left"/>
      </w:pPr>
    </w:p>
    <w:p w14:paraId="36753690">
      <w:pPr>
        <w:spacing w:before="0" w:after="0"/>
        <w:ind w:left="120"/>
        <w:jc w:val="left"/>
      </w:pPr>
    </w:p>
    <w:p w14:paraId="746C4ACC">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60CEAFBD">
      <w:pPr>
        <w:spacing w:before="0" w:after="0" w:line="480" w:lineRule="auto"/>
        <w:ind w:left="120"/>
        <w:jc w:val="left"/>
      </w:pPr>
    </w:p>
    <w:p w14:paraId="6966F95D">
      <w:pPr>
        <w:sectPr>
          <w:pgSz w:w="11906" w:h="16383"/>
          <w:cols w:space="720" w:num="1"/>
        </w:sectPr>
      </w:pPr>
      <w:bookmarkStart w:id="32" w:name="block-55323996"/>
    </w:p>
    <w:bookmarkEnd w:id="31"/>
    <w:bookmarkEnd w:id="32"/>
    <w:p w14:paraId="169F0899"/>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bullet"/>
      <w:lvlText w:val=""/>
      <w:lvlJc w:val="left"/>
      <w:pPr>
        <w:ind w:left="927" w:hanging="360"/>
      </w:pPr>
      <w:rPr>
        <w:rFonts w:hint="default" w:ascii="Symbol" w:hAnsi="Symbol"/>
      </w:rPr>
    </w:lvl>
  </w:abstractNum>
  <w:abstractNum w:abstractNumId="1">
    <w:nsid w:val="BF205925"/>
    <w:multiLevelType w:val="singleLevel"/>
    <w:tmpl w:val="BF205925"/>
    <w:lvl w:ilvl="0" w:tentative="0">
      <w:start w:val="1"/>
      <w:numFmt w:val="bullet"/>
      <w:lvlText w:val=""/>
      <w:lvlJc w:val="left"/>
      <w:pPr>
        <w:ind w:left="927" w:hanging="360"/>
      </w:pPr>
      <w:rPr>
        <w:rFonts w:hint="default" w:ascii="Symbol" w:hAnsi="Symbol"/>
      </w:rPr>
    </w:lvl>
  </w:abstractNum>
  <w:abstractNum w:abstractNumId="2">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3">
    <w:nsid w:val="0053208E"/>
    <w:multiLevelType w:val="singleLevel"/>
    <w:tmpl w:val="0053208E"/>
    <w:lvl w:ilvl="0" w:tentative="0">
      <w:start w:val="1"/>
      <w:numFmt w:val="bullet"/>
      <w:lvlText w:val=""/>
      <w:lvlJc w:val="left"/>
      <w:pPr>
        <w:ind w:left="927" w:hanging="360"/>
      </w:pPr>
      <w:rPr>
        <w:rFonts w:hint="default" w:ascii="Symbol" w:hAnsi="Symbol"/>
      </w:rPr>
    </w:lvl>
  </w:abstractNum>
  <w:abstractNum w:abstractNumId="4">
    <w:nsid w:val="03D62ECE"/>
    <w:multiLevelType w:val="singleLevel"/>
    <w:tmpl w:val="03D62ECE"/>
    <w:lvl w:ilvl="0" w:tentative="0">
      <w:start w:val="1"/>
      <w:numFmt w:val="bullet"/>
      <w:lvlText w:val=""/>
      <w:lvlJc w:val="left"/>
      <w:pPr>
        <w:ind w:left="927" w:hanging="360"/>
      </w:pPr>
      <w:rPr>
        <w:rFonts w:hint="default" w:ascii="Symbol" w:hAnsi="Symbol"/>
      </w:rPr>
    </w:lvl>
  </w:abstractNum>
  <w:abstractNum w:abstractNumId="5">
    <w:nsid w:val="25B654F3"/>
    <w:multiLevelType w:val="singleLevel"/>
    <w:tmpl w:val="25B654F3"/>
    <w:lvl w:ilvl="0" w:tentative="0">
      <w:start w:val="1"/>
      <w:numFmt w:val="bullet"/>
      <w:lvlText w:val=""/>
      <w:lvlJc w:val="left"/>
      <w:pPr>
        <w:ind w:left="927" w:hanging="360"/>
      </w:pPr>
      <w:rPr>
        <w:rFonts w:hint="default" w:ascii="Symbol" w:hAnsi="Symbol"/>
      </w:rPr>
    </w:lvl>
  </w:abstractNum>
  <w:abstractNum w:abstractNumId="6">
    <w:nsid w:val="59ADCABA"/>
    <w:multiLevelType w:val="singleLevel"/>
    <w:tmpl w:val="59ADCABA"/>
    <w:lvl w:ilvl="0" w:tentative="0">
      <w:start w:val="1"/>
      <w:numFmt w:val="bullet"/>
      <w:lvlText w:val=""/>
      <w:lvlJc w:val="left"/>
      <w:pPr>
        <w:ind w:left="927" w:hanging="360"/>
      </w:pPr>
      <w:rPr>
        <w:rFonts w:hint="default" w:ascii="Symbol" w:hAnsi="Symbol"/>
      </w:rPr>
    </w:lvl>
  </w:abstractNum>
  <w:abstractNum w:abstractNumId="7">
    <w:nsid w:val="72183CF9"/>
    <w:multiLevelType w:val="singleLevel"/>
    <w:tmpl w:val="72183CF9"/>
    <w:lvl w:ilvl="0" w:tentative="0">
      <w:start w:val="1"/>
      <w:numFmt w:val="bullet"/>
      <w:lvlText w:val=""/>
      <w:lvlJc w:val="left"/>
      <w:pPr>
        <w:ind w:left="927" w:hanging="360"/>
      </w:pPr>
      <w:rPr>
        <w:rFonts w:hint="default" w:ascii="Symbol" w:hAnsi="Symbol"/>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A03394"/>
    <w:rsid w:val="782D1D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47</Pages>
  <TotalTime>16</TotalTime>
  <ScaleCrop>false</ScaleCrop>
  <LinksUpToDate>false</LinksUpToDate>
  <Application>WPS Office_12.2.0.22222_F1E327BC-269C-435d-A152-05C5408002CA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2025-08-20T14:33:00Z</dcterms:created>
  <dc:creator>voino</dc:creator>
  <cp:lastModifiedBy>Ася Нароушвили</cp:lastModifiedBy>
  <dcterms:modified xsi:type="dcterms:W3CDTF">2025-09-04T19:30:31Z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1049-12.2.0.22222</vt:lpwstr>
  </property>
  <property fmtid="{D5CDD505-2E9C-101B-9397-08002B2CF9AE}" pid="3" name="ICV">
    <vt:lpwstr>90733A7C35C740CEAED5814912B170C8_13</vt:lpwstr>
  </property>
</Properties>
</file>